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2CE32" w14:textId="42D50610" w:rsidR="00A81BED" w:rsidRPr="003B6A60" w:rsidRDefault="00396718" w:rsidP="003B6A60">
      <w:pPr>
        <w:pStyle w:val="Nzev"/>
        <w:jc w:val="center"/>
        <w:rPr>
          <w:color w:val="000000" w:themeColor="text1"/>
          <w:sz w:val="40"/>
          <w:szCs w:val="40"/>
        </w:rPr>
      </w:pPr>
      <w:r w:rsidRPr="003B6A60">
        <w:rPr>
          <w:color w:val="000000" w:themeColor="text1"/>
          <w:sz w:val="40"/>
          <w:szCs w:val="40"/>
        </w:rPr>
        <w:t>POZVÁNKA A PROPOZICE K VELETRHU FIKTIVNÍCH FIREM V POLIČCE</w:t>
      </w:r>
    </w:p>
    <w:p w14:paraId="291062CF" w14:textId="123DE0A0" w:rsidR="00137C27" w:rsidRPr="00137C27" w:rsidRDefault="00137C27" w:rsidP="00137C27">
      <w:pPr>
        <w:rPr>
          <w:rFonts w:cs="Times New Roman"/>
        </w:rPr>
      </w:pPr>
      <w:proofErr w:type="spellStart"/>
      <w:r w:rsidRPr="00137C27">
        <w:rPr>
          <w:rFonts w:cs="Times New Roman"/>
        </w:rPr>
        <w:t>Vážení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obchodní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přátelé</w:t>
      </w:r>
      <w:proofErr w:type="spellEnd"/>
      <w:r w:rsidRPr="00137C27">
        <w:rPr>
          <w:rFonts w:cs="Times New Roman"/>
        </w:rPr>
        <w:t>,</w:t>
      </w:r>
      <w:r w:rsidRPr="00137C27">
        <w:rPr>
          <w:rFonts w:cs="Times New Roman"/>
        </w:rPr>
        <w:br/>
      </w:r>
      <w:proofErr w:type="spellStart"/>
      <w:r w:rsidRPr="00137C27">
        <w:rPr>
          <w:rFonts w:cs="Times New Roman"/>
        </w:rPr>
        <w:t>dovolujeme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si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Vás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srdečně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pozvat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na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Veletrh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fiktivních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firem</w:t>
      </w:r>
      <w:proofErr w:type="spellEnd"/>
      <w:r w:rsidRPr="00137C27">
        <w:rPr>
          <w:rFonts w:cs="Times New Roman"/>
        </w:rPr>
        <w:t xml:space="preserve">, </w:t>
      </w:r>
      <w:proofErr w:type="spellStart"/>
      <w:r w:rsidRPr="00137C27">
        <w:rPr>
          <w:rFonts w:cs="Times New Roman"/>
        </w:rPr>
        <w:t>který</w:t>
      </w:r>
      <w:proofErr w:type="spellEnd"/>
      <w:r w:rsidRPr="00137C27">
        <w:rPr>
          <w:rFonts w:cs="Times New Roman"/>
        </w:rPr>
        <w:t xml:space="preserve"> se </w:t>
      </w:r>
      <w:proofErr w:type="spellStart"/>
      <w:r w:rsidRPr="00137C27">
        <w:rPr>
          <w:rFonts w:cs="Times New Roman"/>
        </w:rPr>
        <w:t>uskuteční</w:t>
      </w:r>
      <w:proofErr w:type="spellEnd"/>
      <w:r w:rsidRPr="00137C27">
        <w:rPr>
          <w:rFonts w:cs="Times New Roman"/>
        </w:rPr>
        <w:t xml:space="preserve"> v </w:t>
      </w:r>
      <w:proofErr w:type="spellStart"/>
      <w:r w:rsidRPr="00137C27">
        <w:rPr>
          <w:rFonts w:cs="Times New Roman"/>
        </w:rPr>
        <w:t>Poličce</w:t>
      </w:r>
      <w:proofErr w:type="spellEnd"/>
      <w:r w:rsidRPr="00137C27">
        <w:rPr>
          <w:rFonts w:cs="Times New Roman"/>
        </w:rPr>
        <w:t xml:space="preserve"> v </w:t>
      </w:r>
      <w:proofErr w:type="spellStart"/>
      <w:r w:rsidRPr="00137C27">
        <w:rPr>
          <w:rFonts w:cs="Times New Roman"/>
        </w:rPr>
        <w:t>krásných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prostorách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Tylova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domu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dne</w:t>
      </w:r>
      <w:proofErr w:type="spellEnd"/>
      <w:r w:rsidRPr="00137C27">
        <w:rPr>
          <w:rFonts w:cs="Times New Roman"/>
        </w:rPr>
        <w:t xml:space="preserve"> </w:t>
      </w:r>
      <w:r>
        <w:rPr>
          <w:rFonts w:cs="Times New Roman"/>
        </w:rPr>
        <w:t>26.11.2025.</w:t>
      </w:r>
      <w:r w:rsidRPr="00137C27">
        <w:rPr>
          <w:rFonts w:cs="Times New Roman"/>
        </w:rPr>
        <w:br/>
      </w:r>
      <w:r w:rsidRPr="00137C27">
        <w:rPr>
          <w:rFonts w:cs="Times New Roman"/>
        </w:rPr>
        <w:br/>
      </w:r>
      <w:proofErr w:type="spellStart"/>
      <w:r w:rsidRPr="00137C27">
        <w:rPr>
          <w:rFonts w:cs="Times New Roman"/>
        </w:rPr>
        <w:t>Akce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proběhne</w:t>
      </w:r>
      <w:proofErr w:type="spellEnd"/>
      <w:r w:rsidRPr="00137C27">
        <w:rPr>
          <w:rFonts w:cs="Times New Roman"/>
        </w:rPr>
        <w:t xml:space="preserve"> pod </w:t>
      </w:r>
      <w:proofErr w:type="spellStart"/>
      <w:r w:rsidRPr="00137C27">
        <w:rPr>
          <w:rFonts w:cs="Times New Roman"/>
        </w:rPr>
        <w:t>záštitou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Střední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školy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obchodní</w:t>
      </w:r>
      <w:proofErr w:type="spellEnd"/>
      <w:r w:rsidRPr="00137C27">
        <w:rPr>
          <w:rFonts w:cs="Times New Roman"/>
        </w:rPr>
        <w:t xml:space="preserve"> a </w:t>
      </w:r>
      <w:proofErr w:type="spellStart"/>
      <w:r w:rsidRPr="00137C27">
        <w:rPr>
          <w:rFonts w:cs="Times New Roman"/>
        </w:rPr>
        <w:t>služeb</w:t>
      </w:r>
      <w:proofErr w:type="spellEnd"/>
      <w:r w:rsidRPr="00137C27">
        <w:rPr>
          <w:rFonts w:cs="Times New Roman"/>
        </w:rPr>
        <w:t xml:space="preserve"> SČMSD, </w:t>
      </w:r>
      <w:proofErr w:type="spellStart"/>
      <w:r w:rsidRPr="00137C27">
        <w:rPr>
          <w:rFonts w:cs="Times New Roman"/>
        </w:rPr>
        <w:t>Polička</w:t>
      </w:r>
      <w:proofErr w:type="spellEnd"/>
      <w:r w:rsidRPr="00137C27">
        <w:rPr>
          <w:rFonts w:cs="Times New Roman"/>
        </w:rPr>
        <w:t xml:space="preserve">, s. r. o., </w:t>
      </w:r>
      <w:proofErr w:type="spellStart"/>
      <w:r w:rsidRPr="00137C27">
        <w:rPr>
          <w:rFonts w:cs="Times New Roman"/>
        </w:rPr>
        <w:t>ve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spolupráci</w:t>
      </w:r>
      <w:proofErr w:type="spellEnd"/>
      <w:r w:rsidRPr="00137C27">
        <w:rPr>
          <w:rFonts w:cs="Times New Roman"/>
        </w:rPr>
        <w:t xml:space="preserve"> s </w:t>
      </w:r>
      <w:proofErr w:type="spellStart"/>
      <w:r w:rsidRPr="00137C27">
        <w:rPr>
          <w:rFonts w:cs="Times New Roman"/>
        </w:rPr>
        <w:t>Městem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Poličkou</w:t>
      </w:r>
      <w:proofErr w:type="spellEnd"/>
      <w:r w:rsidRPr="00137C27">
        <w:rPr>
          <w:rFonts w:cs="Times New Roman"/>
        </w:rPr>
        <w:t xml:space="preserve"> a </w:t>
      </w:r>
      <w:proofErr w:type="spellStart"/>
      <w:r w:rsidRPr="00137C27">
        <w:rPr>
          <w:rFonts w:cs="Times New Roman"/>
        </w:rPr>
        <w:t>bude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doplněna</w:t>
      </w:r>
      <w:proofErr w:type="spellEnd"/>
      <w:r w:rsidRPr="00137C27">
        <w:rPr>
          <w:rFonts w:cs="Times New Roman"/>
        </w:rPr>
        <w:t xml:space="preserve"> o </w:t>
      </w:r>
      <w:proofErr w:type="spellStart"/>
      <w:r w:rsidRPr="00137C27">
        <w:rPr>
          <w:rFonts w:cs="Times New Roman"/>
        </w:rPr>
        <w:t>doprovodný</w:t>
      </w:r>
      <w:proofErr w:type="spellEnd"/>
      <w:r w:rsidRPr="00137C27">
        <w:rPr>
          <w:rFonts w:cs="Times New Roman"/>
        </w:rPr>
        <w:t xml:space="preserve"> program </w:t>
      </w:r>
      <w:proofErr w:type="spellStart"/>
      <w:r w:rsidRPr="00137C27">
        <w:rPr>
          <w:rFonts w:cs="Times New Roman"/>
        </w:rPr>
        <w:t>zaměřený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na</w:t>
      </w:r>
      <w:proofErr w:type="spellEnd"/>
      <w:r w:rsidRPr="00137C27">
        <w:rPr>
          <w:rFonts w:cs="Times New Roman"/>
        </w:rPr>
        <w:t xml:space="preserve"> oblast </w:t>
      </w:r>
      <w:proofErr w:type="spellStart"/>
      <w:r w:rsidRPr="00137C27">
        <w:rPr>
          <w:rFonts w:cs="Times New Roman"/>
        </w:rPr>
        <w:t>veřejné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správy</w:t>
      </w:r>
      <w:proofErr w:type="spellEnd"/>
      <w:r w:rsidRPr="00137C27">
        <w:rPr>
          <w:rFonts w:cs="Times New Roman"/>
        </w:rPr>
        <w:t xml:space="preserve">, do </w:t>
      </w:r>
      <w:proofErr w:type="spellStart"/>
      <w:r w:rsidRPr="00137C27">
        <w:rPr>
          <w:rFonts w:cs="Times New Roman"/>
        </w:rPr>
        <w:t>kterého</w:t>
      </w:r>
      <w:proofErr w:type="spellEnd"/>
      <w:r w:rsidRPr="00137C27">
        <w:rPr>
          <w:rFonts w:cs="Times New Roman"/>
        </w:rPr>
        <w:t xml:space="preserve"> se </w:t>
      </w:r>
      <w:proofErr w:type="spellStart"/>
      <w:r w:rsidRPr="00137C27">
        <w:rPr>
          <w:rFonts w:cs="Times New Roman"/>
        </w:rPr>
        <w:t>zapojí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žáci</w:t>
      </w:r>
      <w:proofErr w:type="spellEnd"/>
      <w:r w:rsidRPr="00137C27">
        <w:rPr>
          <w:rFonts w:cs="Times New Roman"/>
        </w:rPr>
        <w:t xml:space="preserve">, </w:t>
      </w:r>
      <w:proofErr w:type="spellStart"/>
      <w:r w:rsidRPr="00137C27">
        <w:rPr>
          <w:rFonts w:cs="Times New Roman"/>
        </w:rPr>
        <w:t>odborníci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i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zástupci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veřejných</w:t>
      </w:r>
      <w:proofErr w:type="spellEnd"/>
      <w:r w:rsidRPr="00137C27">
        <w:rPr>
          <w:rFonts w:cs="Times New Roman"/>
        </w:rPr>
        <w:t xml:space="preserve"> </w:t>
      </w:r>
      <w:proofErr w:type="spellStart"/>
      <w:r w:rsidRPr="00137C27">
        <w:rPr>
          <w:rFonts w:cs="Times New Roman"/>
        </w:rPr>
        <w:t>institucí</w:t>
      </w:r>
      <w:proofErr w:type="spellEnd"/>
      <w:r w:rsidRPr="00137C27">
        <w:rPr>
          <w:rFonts w:cs="Times New Roman"/>
        </w:rPr>
        <w:t>.</w:t>
      </w:r>
    </w:p>
    <w:p w14:paraId="53004CAB" w14:textId="046CA895" w:rsidR="00A81BED" w:rsidRPr="003B6A60" w:rsidRDefault="00396718">
      <w:pPr>
        <w:pStyle w:val="Nadpis1"/>
        <w:rPr>
          <w:color w:val="000000" w:themeColor="text1"/>
        </w:rPr>
      </w:pPr>
      <w:proofErr w:type="spellStart"/>
      <w:r w:rsidRPr="003B6A60">
        <w:rPr>
          <w:color w:val="000000" w:themeColor="text1"/>
        </w:rPr>
        <w:t>Časový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harmonogram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veletrhu</w:t>
      </w:r>
      <w:proofErr w:type="spellEnd"/>
    </w:p>
    <w:tbl>
      <w:tblPr>
        <w:tblStyle w:val="Mkatabulky"/>
        <w:tblW w:w="9500" w:type="dxa"/>
        <w:tblLook w:val="04A0" w:firstRow="1" w:lastRow="0" w:firstColumn="1" w:lastColumn="0" w:noHBand="0" w:noVBand="1"/>
      </w:tblPr>
      <w:tblGrid>
        <w:gridCol w:w="4750"/>
        <w:gridCol w:w="4750"/>
      </w:tblGrid>
      <w:tr w:rsidR="003B6A60" w:rsidRPr="003B6A60" w14:paraId="288251B8" w14:textId="77777777" w:rsidTr="00805D1C">
        <w:trPr>
          <w:trHeight w:val="143"/>
        </w:trPr>
        <w:tc>
          <w:tcPr>
            <w:tcW w:w="4750" w:type="dxa"/>
          </w:tcPr>
          <w:p w14:paraId="4D8A2073" w14:textId="77777777" w:rsidR="00A81BED" w:rsidRPr="003B6A60" w:rsidRDefault="00396718">
            <w:pPr>
              <w:rPr>
                <w:color w:val="000000" w:themeColor="text1"/>
              </w:rPr>
            </w:pPr>
            <w:r w:rsidRPr="003B6A60">
              <w:rPr>
                <w:color w:val="000000" w:themeColor="text1"/>
              </w:rPr>
              <w:t>Čas</w:t>
            </w:r>
          </w:p>
        </w:tc>
        <w:tc>
          <w:tcPr>
            <w:tcW w:w="4750" w:type="dxa"/>
          </w:tcPr>
          <w:p w14:paraId="470BBDEF" w14:textId="77777777" w:rsidR="00A81BED" w:rsidRPr="003B6A60" w:rsidRDefault="00396718">
            <w:pPr>
              <w:rPr>
                <w:color w:val="000000" w:themeColor="text1"/>
              </w:rPr>
            </w:pPr>
            <w:proofErr w:type="spellStart"/>
            <w:r w:rsidRPr="003B6A60">
              <w:rPr>
                <w:color w:val="000000" w:themeColor="text1"/>
              </w:rPr>
              <w:t>Aktivita</w:t>
            </w:r>
            <w:proofErr w:type="spellEnd"/>
          </w:p>
        </w:tc>
      </w:tr>
      <w:tr w:rsidR="003B6A60" w:rsidRPr="003B6A60" w14:paraId="097388A7" w14:textId="77777777" w:rsidTr="00805D1C">
        <w:trPr>
          <w:trHeight w:val="294"/>
        </w:trPr>
        <w:tc>
          <w:tcPr>
            <w:tcW w:w="4750" w:type="dxa"/>
          </w:tcPr>
          <w:p w14:paraId="2A85B5CB" w14:textId="77777777" w:rsidR="00A81BED" w:rsidRPr="003B6A60" w:rsidRDefault="00396718">
            <w:pPr>
              <w:rPr>
                <w:color w:val="000000" w:themeColor="text1"/>
              </w:rPr>
            </w:pPr>
            <w:r w:rsidRPr="003B6A60">
              <w:rPr>
                <w:color w:val="000000" w:themeColor="text1"/>
              </w:rPr>
              <w:t>08:00 – 9:45</w:t>
            </w:r>
          </w:p>
        </w:tc>
        <w:tc>
          <w:tcPr>
            <w:tcW w:w="4750" w:type="dxa"/>
          </w:tcPr>
          <w:p w14:paraId="669BFE31" w14:textId="77777777" w:rsidR="00A81BED" w:rsidRPr="003B6A60" w:rsidRDefault="00396718">
            <w:pPr>
              <w:rPr>
                <w:color w:val="000000" w:themeColor="text1"/>
              </w:rPr>
            </w:pPr>
            <w:proofErr w:type="spellStart"/>
            <w:r w:rsidRPr="003B6A60">
              <w:rPr>
                <w:color w:val="000000" w:themeColor="text1"/>
              </w:rPr>
              <w:t>Prezence</w:t>
            </w:r>
            <w:proofErr w:type="spellEnd"/>
            <w:r w:rsidRPr="003B6A60">
              <w:rPr>
                <w:color w:val="000000" w:themeColor="text1"/>
              </w:rPr>
              <w:t xml:space="preserve"> </w:t>
            </w:r>
            <w:proofErr w:type="spellStart"/>
            <w:r w:rsidRPr="003B6A60">
              <w:rPr>
                <w:color w:val="000000" w:themeColor="text1"/>
              </w:rPr>
              <w:t>zúčastněných</w:t>
            </w:r>
            <w:proofErr w:type="spellEnd"/>
            <w:r w:rsidRPr="003B6A60">
              <w:rPr>
                <w:color w:val="000000" w:themeColor="text1"/>
              </w:rPr>
              <w:t xml:space="preserve"> </w:t>
            </w:r>
            <w:proofErr w:type="spellStart"/>
            <w:r w:rsidRPr="003B6A60">
              <w:rPr>
                <w:color w:val="000000" w:themeColor="text1"/>
              </w:rPr>
              <w:t>firem</w:t>
            </w:r>
            <w:proofErr w:type="spellEnd"/>
            <w:r w:rsidRPr="003B6A60">
              <w:rPr>
                <w:color w:val="000000" w:themeColor="text1"/>
              </w:rPr>
              <w:t xml:space="preserve">, </w:t>
            </w:r>
            <w:proofErr w:type="spellStart"/>
            <w:r w:rsidRPr="003B6A60">
              <w:rPr>
                <w:color w:val="000000" w:themeColor="text1"/>
              </w:rPr>
              <w:t>příprava</w:t>
            </w:r>
            <w:proofErr w:type="spellEnd"/>
            <w:r w:rsidRPr="003B6A60">
              <w:rPr>
                <w:color w:val="000000" w:themeColor="text1"/>
              </w:rPr>
              <w:t xml:space="preserve"> </w:t>
            </w:r>
            <w:proofErr w:type="spellStart"/>
            <w:r w:rsidRPr="003B6A60">
              <w:rPr>
                <w:color w:val="000000" w:themeColor="text1"/>
              </w:rPr>
              <w:t>stánků</w:t>
            </w:r>
            <w:proofErr w:type="spellEnd"/>
          </w:p>
        </w:tc>
      </w:tr>
      <w:tr w:rsidR="003B6A60" w:rsidRPr="003B6A60" w14:paraId="73BDCFD4" w14:textId="77777777" w:rsidTr="00805D1C">
        <w:trPr>
          <w:trHeight w:val="294"/>
        </w:trPr>
        <w:tc>
          <w:tcPr>
            <w:tcW w:w="4750" w:type="dxa"/>
          </w:tcPr>
          <w:p w14:paraId="304E22E5" w14:textId="77777777" w:rsidR="00A81BED" w:rsidRPr="003B6A60" w:rsidRDefault="00396718">
            <w:pPr>
              <w:rPr>
                <w:color w:val="000000" w:themeColor="text1"/>
              </w:rPr>
            </w:pPr>
            <w:r w:rsidRPr="003B6A60">
              <w:rPr>
                <w:color w:val="000000" w:themeColor="text1"/>
              </w:rPr>
              <w:t>9:45 – 11:00</w:t>
            </w:r>
          </w:p>
        </w:tc>
        <w:tc>
          <w:tcPr>
            <w:tcW w:w="4750" w:type="dxa"/>
          </w:tcPr>
          <w:p w14:paraId="409D75D2" w14:textId="7CF2212D" w:rsidR="00A81BED" w:rsidRPr="003B6A60" w:rsidRDefault="00396718">
            <w:pPr>
              <w:rPr>
                <w:color w:val="000000" w:themeColor="text1"/>
              </w:rPr>
            </w:pPr>
            <w:proofErr w:type="spellStart"/>
            <w:r w:rsidRPr="003B6A60">
              <w:rPr>
                <w:color w:val="000000" w:themeColor="text1"/>
              </w:rPr>
              <w:t>Slavnostní</w:t>
            </w:r>
            <w:proofErr w:type="spellEnd"/>
            <w:r w:rsidRPr="003B6A60">
              <w:rPr>
                <w:color w:val="000000" w:themeColor="text1"/>
              </w:rPr>
              <w:t xml:space="preserve"> </w:t>
            </w:r>
            <w:proofErr w:type="spellStart"/>
            <w:r w:rsidRPr="003B6A60">
              <w:rPr>
                <w:color w:val="000000" w:themeColor="text1"/>
              </w:rPr>
              <w:t>zahájení</w:t>
            </w:r>
            <w:proofErr w:type="spellEnd"/>
            <w:r w:rsidRPr="003B6A60">
              <w:rPr>
                <w:color w:val="000000" w:themeColor="text1"/>
              </w:rPr>
              <w:t xml:space="preserve"> </w:t>
            </w:r>
            <w:proofErr w:type="spellStart"/>
            <w:r w:rsidRPr="003B6A60">
              <w:rPr>
                <w:color w:val="000000" w:themeColor="text1"/>
              </w:rPr>
              <w:t>veletrhu</w:t>
            </w:r>
            <w:proofErr w:type="spellEnd"/>
            <w:r w:rsidRPr="003B6A60">
              <w:rPr>
                <w:color w:val="000000" w:themeColor="text1"/>
              </w:rPr>
              <w:t xml:space="preserve"> + </w:t>
            </w:r>
            <w:proofErr w:type="spellStart"/>
            <w:r w:rsidRPr="003B6A60">
              <w:rPr>
                <w:color w:val="000000" w:themeColor="text1"/>
              </w:rPr>
              <w:t>prezentace</w:t>
            </w:r>
            <w:proofErr w:type="spellEnd"/>
            <w:r w:rsidRPr="003B6A60">
              <w:rPr>
                <w:color w:val="000000" w:themeColor="text1"/>
              </w:rPr>
              <w:t xml:space="preserve"> </w:t>
            </w:r>
            <w:proofErr w:type="spellStart"/>
            <w:r w:rsidRPr="003B6A60">
              <w:rPr>
                <w:color w:val="000000" w:themeColor="text1"/>
              </w:rPr>
              <w:t>firem</w:t>
            </w:r>
            <w:proofErr w:type="spellEnd"/>
            <w:r w:rsidRPr="003B6A60">
              <w:rPr>
                <w:color w:val="000000" w:themeColor="text1"/>
              </w:rPr>
              <w:t xml:space="preserve"> (CZ + AJ, max. 2 min)</w:t>
            </w:r>
          </w:p>
        </w:tc>
      </w:tr>
      <w:tr w:rsidR="003B6A60" w:rsidRPr="003B6A60" w14:paraId="64EF1A10" w14:textId="77777777" w:rsidTr="00805D1C">
        <w:trPr>
          <w:trHeight w:val="294"/>
        </w:trPr>
        <w:tc>
          <w:tcPr>
            <w:tcW w:w="4750" w:type="dxa"/>
          </w:tcPr>
          <w:p w14:paraId="53DAF059" w14:textId="77777777" w:rsidR="00A81BED" w:rsidRPr="003B6A60" w:rsidRDefault="00396718">
            <w:pPr>
              <w:rPr>
                <w:color w:val="000000" w:themeColor="text1"/>
              </w:rPr>
            </w:pPr>
            <w:r w:rsidRPr="003B6A60">
              <w:rPr>
                <w:color w:val="000000" w:themeColor="text1"/>
              </w:rPr>
              <w:t>11:00 – 13:00</w:t>
            </w:r>
          </w:p>
        </w:tc>
        <w:tc>
          <w:tcPr>
            <w:tcW w:w="4750" w:type="dxa"/>
          </w:tcPr>
          <w:p w14:paraId="11437BBF" w14:textId="77777777" w:rsidR="00A81BED" w:rsidRPr="003B6A60" w:rsidRDefault="00396718">
            <w:pPr>
              <w:rPr>
                <w:color w:val="000000" w:themeColor="text1"/>
              </w:rPr>
            </w:pPr>
            <w:proofErr w:type="spellStart"/>
            <w:r w:rsidRPr="003B6A60">
              <w:rPr>
                <w:color w:val="000000" w:themeColor="text1"/>
              </w:rPr>
              <w:t>Obchodování</w:t>
            </w:r>
            <w:proofErr w:type="spellEnd"/>
            <w:r w:rsidRPr="003B6A60">
              <w:rPr>
                <w:color w:val="000000" w:themeColor="text1"/>
              </w:rPr>
              <w:t xml:space="preserve"> </w:t>
            </w:r>
            <w:proofErr w:type="spellStart"/>
            <w:r w:rsidRPr="003B6A60">
              <w:rPr>
                <w:color w:val="000000" w:themeColor="text1"/>
              </w:rPr>
              <w:t>mezi</w:t>
            </w:r>
            <w:proofErr w:type="spellEnd"/>
            <w:r w:rsidRPr="003B6A60">
              <w:rPr>
                <w:color w:val="000000" w:themeColor="text1"/>
              </w:rPr>
              <w:t xml:space="preserve"> </w:t>
            </w:r>
            <w:proofErr w:type="spellStart"/>
            <w:r w:rsidRPr="003B6A60">
              <w:rPr>
                <w:color w:val="000000" w:themeColor="text1"/>
              </w:rPr>
              <w:t>firmami</w:t>
            </w:r>
            <w:proofErr w:type="spellEnd"/>
            <w:r w:rsidRPr="003B6A60">
              <w:rPr>
                <w:color w:val="000000" w:themeColor="text1"/>
              </w:rPr>
              <w:t xml:space="preserve">, </w:t>
            </w:r>
            <w:proofErr w:type="spellStart"/>
            <w:r w:rsidRPr="003B6A60">
              <w:rPr>
                <w:color w:val="000000" w:themeColor="text1"/>
              </w:rPr>
              <w:t>návštěvníky</w:t>
            </w:r>
            <w:proofErr w:type="spellEnd"/>
            <w:r w:rsidRPr="003B6A60">
              <w:rPr>
                <w:color w:val="000000" w:themeColor="text1"/>
              </w:rPr>
              <w:t xml:space="preserve"> a </w:t>
            </w:r>
            <w:proofErr w:type="spellStart"/>
            <w:r w:rsidRPr="003B6A60">
              <w:rPr>
                <w:color w:val="000000" w:themeColor="text1"/>
              </w:rPr>
              <w:t>porotou</w:t>
            </w:r>
            <w:proofErr w:type="spellEnd"/>
          </w:p>
        </w:tc>
      </w:tr>
      <w:tr w:rsidR="003B6A60" w:rsidRPr="003B6A60" w14:paraId="16BD1E6A" w14:textId="77777777" w:rsidTr="00805D1C">
        <w:trPr>
          <w:trHeight w:val="143"/>
        </w:trPr>
        <w:tc>
          <w:tcPr>
            <w:tcW w:w="4750" w:type="dxa"/>
          </w:tcPr>
          <w:p w14:paraId="43C7C32F" w14:textId="77777777" w:rsidR="00A81BED" w:rsidRPr="003B6A60" w:rsidRDefault="00396718">
            <w:pPr>
              <w:rPr>
                <w:color w:val="000000" w:themeColor="text1"/>
              </w:rPr>
            </w:pPr>
            <w:r w:rsidRPr="003B6A60">
              <w:rPr>
                <w:color w:val="000000" w:themeColor="text1"/>
              </w:rPr>
              <w:t>13:30 – 14:00</w:t>
            </w:r>
          </w:p>
        </w:tc>
        <w:tc>
          <w:tcPr>
            <w:tcW w:w="4750" w:type="dxa"/>
          </w:tcPr>
          <w:p w14:paraId="6197C713" w14:textId="77777777" w:rsidR="00A81BED" w:rsidRPr="003B6A60" w:rsidRDefault="00396718">
            <w:pPr>
              <w:rPr>
                <w:color w:val="000000" w:themeColor="text1"/>
              </w:rPr>
            </w:pPr>
            <w:proofErr w:type="spellStart"/>
            <w:r w:rsidRPr="003B6A60">
              <w:rPr>
                <w:color w:val="000000" w:themeColor="text1"/>
              </w:rPr>
              <w:t>Úklid</w:t>
            </w:r>
            <w:proofErr w:type="spellEnd"/>
            <w:r w:rsidRPr="003B6A60">
              <w:rPr>
                <w:color w:val="000000" w:themeColor="text1"/>
              </w:rPr>
              <w:t xml:space="preserve"> </w:t>
            </w:r>
            <w:proofErr w:type="spellStart"/>
            <w:r w:rsidRPr="003B6A60">
              <w:rPr>
                <w:color w:val="000000" w:themeColor="text1"/>
              </w:rPr>
              <w:t>stánků</w:t>
            </w:r>
            <w:proofErr w:type="spellEnd"/>
            <w:r w:rsidRPr="003B6A60">
              <w:rPr>
                <w:color w:val="000000" w:themeColor="text1"/>
              </w:rPr>
              <w:t xml:space="preserve">, </w:t>
            </w:r>
            <w:proofErr w:type="spellStart"/>
            <w:r w:rsidRPr="003B6A60">
              <w:rPr>
                <w:color w:val="000000" w:themeColor="text1"/>
              </w:rPr>
              <w:t>občerstvení</w:t>
            </w:r>
            <w:proofErr w:type="spellEnd"/>
          </w:p>
        </w:tc>
      </w:tr>
      <w:tr w:rsidR="003B6A60" w:rsidRPr="003B6A60" w14:paraId="17AD38CC" w14:textId="77777777" w:rsidTr="00805D1C">
        <w:trPr>
          <w:trHeight w:val="294"/>
        </w:trPr>
        <w:tc>
          <w:tcPr>
            <w:tcW w:w="4750" w:type="dxa"/>
          </w:tcPr>
          <w:p w14:paraId="70447B4E" w14:textId="77777777" w:rsidR="00A81BED" w:rsidRPr="003B6A60" w:rsidRDefault="00396718">
            <w:pPr>
              <w:rPr>
                <w:color w:val="000000" w:themeColor="text1"/>
              </w:rPr>
            </w:pPr>
            <w:r w:rsidRPr="003B6A60">
              <w:rPr>
                <w:color w:val="000000" w:themeColor="text1"/>
              </w:rPr>
              <w:t>14:00 – 14:30</w:t>
            </w:r>
          </w:p>
        </w:tc>
        <w:tc>
          <w:tcPr>
            <w:tcW w:w="4750" w:type="dxa"/>
          </w:tcPr>
          <w:p w14:paraId="0E3B6563" w14:textId="77777777" w:rsidR="00A81BED" w:rsidRPr="003B6A60" w:rsidRDefault="00396718">
            <w:pPr>
              <w:rPr>
                <w:color w:val="000000" w:themeColor="text1"/>
              </w:rPr>
            </w:pPr>
            <w:proofErr w:type="spellStart"/>
            <w:r w:rsidRPr="003B6A60">
              <w:rPr>
                <w:color w:val="000000" w:themeColor="text1"/>
              </w:rPr>
              <w:t>Vyhlášení</w:t>
            </w:r>
            <w:proofErr w:type="spellEnd"/>
            <w:r w:rsidRPr="003B6A60">
              <w:rPr>
                <w:color w:val="000000" w:themeColor="text1"/>
              </w:rPr>
              <w:t xml:space="preserve"> </w:t>
            </w:r>
            <w:proofErr w:type="spellStart"/>
            <w:r w:rsidRPr="003B6A60">
              <w:rPr>
                <w:color w:val="000000" w:themeColor="text1"/>
              </w:rPr>
              <w:t>soutěžních</w:t>
            </w:r>
            <w:proofErr w:type="spellEnd"/>
            <w:r w:rsidRPr="003B6A60">
              <w:rPr>
                <w:color w:val="000000" w:themeColor="text1"/>
              </w:rPr>
              <w:t xml:space="preserve"> </w:t>
            </w:r>
            <w:proofErr w:type="spellStart"/>
            <w:r w:rsidRPr="003B6A60">
              <w:rPr>
                <w:color w:val="000000" w:themeColor="text1"/>
              </w:rPr>
              <w:t>výsledků</w:t>
            </w:r>
            <w:proofErr w:type="spellEnd"/>
            <w:r w:rsidRPr="003B6A60">
              <w:rPr>
                <w:color w:val="000000" w:themeColor="text1"/>
              </w:rPr>
              <w:t xml:space="preserve">, </w:t>
            </w:r>
            <w:proofErr w:type="spellStart"/>
            <w:r w:rsidRPr="003B6A60">
              <w:rPr>
                <w:color w:val="000000" w:themeColor="text1"/>
              </w:rPr>
              <w:t>slavnostní</w:t>
            </w:r>
            <w:proofErr w:type="spellEnd"/>
            <w:r w:rsidRPr="003B6A60">
              <w:rPr>
                <w:color w:val="000000" w:themeColor="text1"/>
              </w:rPr>
              <w:t xml:space="preserve"> </w:t>
            </w:r>
            <w:proofErr w:type="spellStart"/>
            <w:r w:rsidRPr="003B6A60">
              <w:rPr>
                <w:color w:val="000000" w:themeColor="text1"/>
              </w:rPr>
              <w:t>zakončení</w:t>
            </w:r>
            <w:proofErr w:type="spellEnd"/>
            <w:r w:rsidRPr="003B6A60">
              <w:rPr>
                <w:color w:val="000000" w:themeColor="text1"/>
              </w:rPr>
              <w:t xml:space="preserve"> </w:t>
            </w:r>
            <w:proofErr w:type="spellStart"/>
            <w:r w:rsidRPr="003B6A60">
              <w:rPr>
                <w:color w:val="000000" w:themeColor="text1"/>
              </w:rPr>
              <w:t>veletrhu</w:t>
            </w:r>
            <w:proofErr w:type="spellEnd"/>
          </w:p>
        </w:tc>
      </w:tr>
    </w:tbl>
    <w:p w14:paraId="6B689591" w14:textId="75BE01BF" w:rsidR="00A81BED" w:rsidRPr="003B6A60" w:rsidRDefault="00396718">
      <w:pPr>
        <w:pStyle w:val="Nadpis1"/>
        <w:rPr>
          <w:color w:val="000000" w:themeColor="text1"/>
        </w:rPr>
      </w:pPr>
      <w:proofErr w:type="spellStart"/>
      <w:r w:rsidRPr="003B6A60">
        <w:rPr>
          <w:color w:val="000000" w:themeColor="text1"/>
        </w:rPr>
        <w:t>Soutěž</w:t>
      </w:r>
      <w:proofErr w:type="spellEnd"/>
      <w:r w:rsidRPr="003B6A60">
        <w:rPr>
          <w:color w:val="000000" w:themeColor="text1"/>
        </w:rPr>
        <w:t xml:space="preserve"> o </w:t>
      </w:r>
      <w:proofErr w:type="spellStart"/>
      <w:r w:rsidRPr="003B6A60">
        <w:rPr>
          <w:color w:val="000000" w:themeColor="text1"/>
        </w:rPr>
        <w:t>nejúspěšnější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firmu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veletrhu</w:t>
      </w:r>
      <w:proofErr w:type="spellEnd"/>
    </w:p>
    <w:p w14:paraId="263EC301" w14:textId="28DE20CF" w:rsidR="00A81BED" w:rsidRPr="003B6A60" w:rsidRDefault="00396718">
      <w:pPr>
        <w:rPr>
          <w:color w:val="000000" w:themeColor="text1"/>
        </w:rPr>
      </w:pPr>
      <w:proofErr w:type="spellStart"/>
      <w:r w:rsidRPr="003B6A60">
        <w:rPr>
          <w:color w:val="000000" w:themeColor="text1"/>
        </w:rPr>
        <w:t>Firmy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budou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hodnoceny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odbornou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porotou</w:t>
      </w:r>
      <w:proofErr w:type="spellEnd"/>
      <w:r w:rsidRPr="003B6A60">
        <w:rPr>
          <w:color w:val="000000" w:themeColor="text1"/>
        </w:rPr>
        <w:t xml:space="preserve">. </w:t>
      </w:r>
      <w:proofErr w:type="spellStart"/>
      <w:r w:rsidRPr="003B6A60">
        <w:rPr>
          <w:color w:val="000000" w:themeColor="text1"/>
        </w:rPr>
        <w:t>Hodnotit</w:t>
      </w:r>
      <w:proofErr w:type="spellEnd"/>
      <w:r w:rsidRPr="003B6A60">
        <w:rPr>
          <w:color w:val="000000" w:themeColor="text1"/>
        </w:rPr>
        <w:t xml:space="preserve"> se </w:t>
      </w:r>
      <w:proofErr w:type="spellStart"/>
      <w:r w:rsidRPr="003B6A60">
        <w:rPr>
          <w:color w:val="000000" w:themeColor="text1"/>
        </w:rPr>
        <w:t>bude</w:t>
      </w:r>
      <w:proofErr w:type="spellEnd"/>
      <w:r w:rsidRPr="003B6A60">
        <w:rPr>
          <w:color w:val="000000" w:themeColor="text1"/>
        </w:rPr>
        <w:t>:</w:t>
      </w:r>
      <w:r w:rsidRPr="003B6A60">
        <w:rPr>
          <w:color w:val="000000" w:themeColor="text1"/>
        </w:rPr>
        <w:br/>
        <w:t xml:space="preserve">- </w:t>
      </w:r>
      <w:proofErr w:type="spellStart"/>
      <w:r w:rsidRPr="003B6A60">
        <w:rPr>
          <w:color w:val="000000" w:themeColor="text1"/>
        </w:rPr>
        <w:t>krátká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úvodní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prezentace</w:t>
      </w:r>
      <w:proofErr w:type="spellEnd"/>
      <w:r w:rsidRPr="003B6A60">
        <w:rPr>
          <w:color w:val="000000" w:themeColor="text1"/>
        </w:rPr>
        <w:t xml:space="preserve"> v </w:t>
      </w:r>
      <w:proofErr w:type="spellStart"/>
      <w:r w:rsidRPr="003B6A60">
        <w:rPr>
          <w:color w:val="000000" w:themeColor="text1"/>
        </w:rPr>
        <w:t>češtině</w:t>
      </w:r>
      <w:proofErr w:type="spellEnd"/>
      <w:r w:rsidRPr="003B6A60">
        <w:rPr>
          <w:color w:val="000000" w:themeColor="text1"/>
        </w:rPr>
        <w:t xml:space="preserve"> a </w:t>
      </w:r>
      <w:proofErr w:type="spellStart"/>
      <w:r w:rsidRPr="003B6A60">
        <w:rPr>
          <w:color w:val="000000" w:themeColor="text1"/>
        </w:rPr>
        <w:t>cizím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jaz</w:t>
      </w:r>
      <w:r w:rsidR="00805D1C">
        <w:rPr>
          <w:color w:val="000000" w:themeColor="text1"/>
        </w:rPr>
        <w:t>yce</w:t>
      </w:r>
      <w:proofErr w:type="spellEnd"/>
      <w:r w:rsidR="00805D1C">
        <w:rPr>
          <w:color w:val="000000" w:themeColor="text1"/>
        </w:rPr>
        <w:t xml:space="preserve"> (PowerPoint, max. 2 </w:t>
      </w:r>
      <w:proofErr w:type="spellStart"/>
      <w:r w:rsidR="00805D1C">
        <w:rPr>
          <w:color w:val="000000" w:themeColor="text1"/>
        </w:rPr>
        <w:t>minuty</w:t>
      </w:r>
      <w:proofErr w:type="spellEnd"/>
      <w:r w:rsidR="00805D1C">
        <w:rPr>
          <w:color w:val="000000" w:themeColor="text1"/>
        </w:rPr>
        <w:t>)</w:t>
      </w:r>
      <w:r w:rsidRPr="003B6A60">
        <w:rPr>
          <w:color w:val="000000" w:themeColor="text1"/>
        </w:rPr>
        <w:br/>
        <w:t xml:space="preserve">- </w:t>
      </w:r>
      <w:proofErr w:type="spellStart"/>
      <w:r w:rsidRPr="003B6A60">
        <w:rPr>
          <w:color w:val="000000" w:themeColor="text1"/>
        </w:rPr>
        <w:t>vzhl</w:t>
      </w:r>
      <w:r w:rsidR="00805D1C">
        <w:rPr>
          <w:color w:val="000000" w:themeColor="text1"/>
        </w:rPr>
        <w:t>ed</w:t>
      </w:r>
      <w:proofErr w:type="spellEnd"/>
      <w:r w:rsidR="00805D1C">
        <w:rPr>
          <w:color w:val="000000" w:themeColor="text1"/>
        </w:rPr>
        <w:t xml:space="preserve"> </w:t>
      </w:r>
      <w:proofErr w:type="spellStart"/>
      <w:r w:rsidR="00805D1C">
        <w:rPr>
          <w:color w:val="000000" w:themeColor="text1"/>
        </w:rPr>
        <w:t>stánku</w:t>
      </w:r>
      <w:proofErr w:type="spellEnd"/>
      <w:r w:rsidR="00805D1C">
        <w:rPr>
          <w:color w:val="000000" w:themeColor="text1"/>
        </w:rPr>
        <w:t xml:space="preserve"> a </w:t>
      </w:r>
      <w:proofErr w:type="spellStart"/>
      <w:r w:rsidR="00805D1C">
        <w:rPr>
          <w:color w:val="000000" w:themeColor="text1"/>
        </w:rPr>
        <w:t>prezentace</w:t>
      </w:r>
      <w:proofErr w:type="spellEnd"/>
      <w:r w:rsidR="00805D1C">
        <w:rPr>
          <w:color w:val="000000" w:themeColor="text1"/>
        </w:rPr>
        <w:t xml:space="preserve"> </w:t>
      </w:r>
      <w:proofErr w:type="spellStart"/>
      <w:r w:rsidR="00805D1C">
        <w:rPr>
          <w:color w:val="000000" w:themeColor="text1"/>
        </w:rPr>
        <w:t>katalogu</w:t>
      </w:r>
      <w:proofErr w:type="spellEnd"/>
      <w:r w:rsidRPr="003B6A60">
        <w:rPr>
          <w:color w:val="000000" w:themeColor="text1"/>
        </w:rPr>
        <w:br/>
        <w:t xml:space="preserve">- </w:t>
      </w:r>
      <w:proofErr w:type="spellStart"/>
      <w:r w:rsidRPr="003B6A60">
        <w:rPr>
          <w:color w:val="000000" w:themeColor="text1"/>
        </w:rPr>
        <w:t>komunikační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do</w:t>
      </w:r>
      <w:r w:rsidR="00805D1C">
        <w:rPr>
          <w:color w:val="000000" w:themeColor="text1"/>
        </w:rPr>
        <w:t>vednosti</w:t>
      </w:r>
      <w:proofErr w:type="spellEnd"/>
      <w:r w:rsidR="00805D1C">
        <w:rPr>
          <w:color w:val="000000" w:themeColor="text1"/>
        </w:rPr>
        <w:t xml:space="preserve"> </w:t>
      </w:r>
      <w:r w:rsidRPr="003B6A60">
        <w:rPr>
          <w:color w:val="000000" w:themeColor="text1"/>
        </w:rPr>
        <w:br/>
        <w:t xml:space="preserve">- </w:t>
      </w:r>
      <w:proofErr w:type="spellStart"/>
      <w:r w:rsidRPr="003B6A60">
        <w:rPr>
          <w:color w:val="000000" w:themeColor="text1"/>
        </w:rPr>
        <w:t>náležitosti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faktury</w:t>
      </w:r>
      <w:proofErr w:type="spellEnd"/>
      <w:r w:rsidRPr="003B6A60">
        <w:rPr>
          <w:color w:val="000000" w:themeColor="text1"/>
        </w:rPr>
        <w:t xml:space="preserve"> </w:t>
      </w:r>
      <w:r w:rsidR="00805D1C">
        <w:rPr>
          <w:color w:val="000000" w:themeColor="text1"/>
        </w:rPr>
        <w:t xml:space="preserve">a </w:t>
      </w:r>
      <w:proofErr w:type="spellStart"/>
      <w:r w:rsidR="00805D1C">
        <w:rPr>
          <w:color w:val="000000" w:themeColor="text1"/>
        </w:rPr>
        <w:t>příjmového</w:t>
      </w:r>
      <w:proofErr w:type="spellEnd"/>
      <w:r w:rsidR="00805D1C">
        <w:rPr>
          <w:color w:val="000000" w:themeColor="text1"/>
        </w:rPr>
        <w:t xml:space="preserve"> </w:t>
      </w:r>
      <w:proofErr w:type="spellStart"/>
      <w:r w:rsidR="00805D1C">
        <w:rPr>
          <w:color w:val="000000" w:themeColor="text1"/>
        </w:rPr>
        <w:t>pokladního</w:t>
      </w:r>
      <w:proofErr w:type="spellEnd"/>
      <w:r w:rsidR="00805D1C">
        <w:rPr>
          <w:color w:val="000000" w:themeColor="text1"/>
        </w:rPr>
        <w:t xml:space="preserve"> </w:t>
      </w:r>
      <w:proofErr w:type="spellStart"/>
      <w:r w:rsidR="00805D1C">
        <w:rPr>
          <w:color w:val="000000" w:themeColor="text1"/>
        </w:rPr>
        <w:t>dokladu</w:t>
      </w:r>
      <w:proofErr w:type="spellEnd"/>
      <w:r w:rsidRPr="003B6A60">
        <w:rPr>
          <w:color w:val="000000" w:themeColor="text1"/>
        </w:rPr>
        <w:br/>
        <w:t xml:space="preserve">- </w:t>
      </w:r>
      <w:proofErr w:type="spellStart"/>
      <w:r w:rsidRPr="003B6A60">
        <w:rPr>
          <w:color w:val="000000" w:themeColor="text1"/>
        </w:rPr>
        <w:t>tý</w:t>
      </w:r>
      <w:r w:rsidR="00805D1C">
        <w:rPr>
          <w:color w:val="000000" w:themeColor="text1"/>
        </w:rPr>
        <w:t>mová</w:t>
      </w:r>
      <w:proofErr w:type="spellEnd"/>
      <w:r w:rsidR="00805D1C">
        <w:rPr>
          <w:color w:val="000000" w:themeColor="text1"/>
        </w:rPr>
        <w:t xml:space="preserve"> </w:t>
      </w:r>
      <w:proofErr w:type="spellStart"/>
      <w:r w:rsidR="00805D1C">
        <w:rPr>
          <w:color w:val="000000" w:themeColor="text1"/>
        </w:rPr>
        <w:t>spolupráce</w:t>
      </w:r>
      <w:proofErr w:type="spellEnd"/>
      <w:r w:rsidR="00805D1C">
        <w:rPr>
          <w:color w:val="000000" w:themeColor="text1"/>
        </w:rPr>
        <w:t xml:space="preserve"> a </w:t>
      </w:r>
      <w:proofErr w:type="spellStart"/>
      <w:r w:rsidR="00805D1C">
        <w:rPr>
          <w:color w:val="000000" w:themeColor="text1"/>
        </w:rPr>
        <w:t>celkový</w:t>
      </w:r>
      <w:proofErr w:type="spellEnd"/>
      <w:r w:rsidR="00805D1C">
        <w:rPr>
          <w:color w:val="000000" w:themeColor="text1"/>
        </w:rPr>
        <w:t xml:space="preserve"> </w:t>
      </w:r>
      <w:proofErr w:type="spellStart"/>
      <w:r w:rsidR="00805D1C">
        <w:rPr>
          <w:color w:val="000000" w:themeColor="text1"/>
        </w:rPr>
        <w:t>dojem</w:t>
      </w:r>
      <w:proofErr w:type="spellEnd"/>
    </w:p>
    <w:p w14:paraId="50CBC36C" w14:textId="77777777" w:rsidR="00A81BED" w:rsidRPr="003B6A60" w:rsidRDefault="00396718">
      <w:pPr>
        <w:pStyle w:val="Nadpis1"/>
        <w:rPr>
          <w:color w:val="000000" w:themeColor="text1"/>
        </w:rPr>
      </w:pPr>
      <w:proofErr w:type="spellStart"/>
      <w:r w:rsidRPr="003B6A60">
        <w:rPr>
          <w:color w:val="000000" w:themeColor="text1"/>
        </w:rPr>
        <w:t>Vedlejší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soutěž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veletrhu</w:t>
      </w:r>
      <w:proofErr w:type="spellEnd"/>
      <w:r w:rsidRPr="003B6A60">
        <w:rPr>
          <w:color w:val="000000" w:themeColor="text1"/>
        </w:rPr>
        <w:t xml:space="preserve"> – </w:t>
      </w:r>
      <w:proofErr w:type="spellStart"/>
      <w:r w:rsidRPr="003B6A60">
        <w:rPr>
          <w:color w:val="000000" w:themeColor="text1"/>
        </w:rPr>
        <w:t>Nejhezčí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leták</w:t>
      </w:r>
      <w:proofErr w:type="spellEnd"/>
    </w:p>
    <w:p w14:paraId="3414D9B5" w14:textId="75FF0F26" w:rsidR="00A81BED" w:rsidRPr="003B6A60" w:rsidRDefault="00396718">
      <w:pPr>
        <w:rPr>
          <w:color w:val="000000" w:themeColor="text1"/>
        </w:rPr>
      </w:pPr>
      <w:r w:rsidRPr="003B6A60">
        <w:rPr>
          <w:color w:val="000000" w:themeColor="text1"/>
        </w:rPr>
        <w:t xml:space="preserve">- </w:t>
      </w:r>
      <w:proofErr w:type="spellStart"/>
      <w:r w:rsidRPr="003B6A60">
        <w:rPr>
          <w:color w:val="000000" w:themeColor="text1"/>
        </w:rPr>
        <w:t>Téma</w:t>
      </w:r>
      <w:proofErr w:type="spellEnd"/>
      <w:r w:rsidRPr="003B6A60">
        <w:rPr>
          <w:color w:val="000000" w:themeColor="text1"/>
        </w:rPr>
        <w:t xml:space="preserve">: </w:t>
      </w:r>
      <w:proofErr w:type="spellStart"/>
      <w:r w:rsidRPr="003B6A60">
        <w:rPr>
          <w:color w:val="000000" w:themeColor="text1"/>
        </w:rPr>
        <w:t>Vánoce</w:t>
      </w:r>
      <w:proofErr w:type="spellEnd"/>
      <w:r w:rsidRPr="003B6A60">
        <w:rPr>
          <w:color w:val="000000" w:themeColor="text1"/>
        </w:rPr>
        <w:br/>
        <w:t xml:space="preserve">- </w:t>
      </w:r>
      <w:proofErr w:type="spellStart"/>
      <w:r w:rsidRPr="003B6A60">
        <w:rPr>
          <w:color w:val="000000" w:themeColor="text1"/>
        </w:rPr>
        <w:t>Formát</w:t>
      </w:r>
      <w:proofErr w:type="spellEnd"/>
      <w:r w:rsidRPr="003B6A60">
        <w:rPr>
          <w:color w:val="000000" w:themeColor="text1"/>
        </w:rPr>
        <w:t>: PDF</w:t>
      </w:r>
      <w:r w:rsidRPr="003B6A60">
        <w:rPr>
          <w:color w:val="000000" w:themeColor="text1"/>
        </w:rPr>
        <w:br/>
        <w:t xml:space="preserve">- </w:t>
      </w:r>
      <w:proofErr w:type="spellStart"/>
      <w:r w:rsidRPr="003B6A60">
        <w:rPr>
          <w:color w:val="000000" w:themeColor="text1"/>
        </w:rPr>
        <w:t>Termín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odevzdání</w:t>
      </w:r>
      <w:proofErr w:type="spellEnd"/>
      <w:r w:rsidRPr="003B6A60">
        <w:rPr>
          <w:color w:val="000000" w:themeColor="text1"/>
        </w:rPr>
        <w:t xml:space="preserve">: do </w:t>
      </w:r>
      <w:r w:rsidR="004231F7">
        <w:rPr>
          <w:color w:val="000000" w:themeColor="text1"/>
        </w:rPr>
        <w:t>5.11.2025</w:t>
      </w:r>
      <w:r w:rsidRPr="003B6A60">
        <w:rPr>
          <w:color w:val="000000" w:themeColor="text1"/>
        </w:rPr>
        <w:br/>
        <w:t xml:space="preserve">- </w:t>
      </w:r>
      <w:proofErr w:type="spellStart"/>
      <w:r w:rsidRPr="003B6A60">
        <w:rPr>
          <w:color w:val="000000" w:themeColor="text1"/>
        </w:rPr>
        <w:t>Zasílejte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na</w:t>
      </w:r>
      <w:proofErr w:type="spellEnd"/>
      <w:r w:rsidRPr="003B6A60">
        <w:rPr>
          <w:color w:val="000000" w:themeColor="text1"/>
        </w:rPr>
        <w:t xml:space="preserve"> e-mail: </w:t>
      </w:r>
      <w:r w:rsidR="005B6E89">
        <w:rPr>
          <w:color w:val="000000" w:themeColor="text1"/>
        </w:rPr>
        <w:t>kilian.jakub@ssospolicka.cz</w:t>
      </w:r>
    </w:p>
    <w:p w14:paraId="1EF0B592" w14:textId="49CA7A20" w:rsidR="00A81BED" w:rsidRPr="003B6A60" w:rsidRDefault="00396718">
      <w:pPr>
        <w:pStyle w:val="Nadpis1"/>
        <w:rPr>
          <w:color w:val="000000" w:themeColor="text1"/>
        </w:rPr>
      </w:pPr>
      <w:proofErr w:type="spellStart"/>
      <w:r w:rsidRPr="003B6A60">
        <w:rPr>
          <w:color w:val="000000" w:themeColor="text1"/>
        </w:rPr>
        <w:t>Individuální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soutěže</w:t>
      </w:r>
      <w:proofErr w:type="spellEnd"/>
    </w:p>
    <w:p w14:paraId="13725A17" w14:textId="47076E93" w:rsidR="00A81BED" w:rsidRPr="003B6A60" w:rsidRDefault="00396718">
      <w:pPr>
        <w:rPr>
          <w:color w:val="000000" w:themeColor="text1"/>
        </w:rPr>
      </w:pPr>
      <w:r w:rsidRPr="003B6A60">
        <w:rPr>
          <w:color w:val="000000" w:themeColor="text1"/>
        </w:rPr>
        <w:t xml:space="preserve">- </w:t>
      </w:r>
      <w:proofErr w:type="spellStart"/>
      <w:r w:rsidRPr="003B6A60">
        <w:rPr>
          <w:color w:val="000000" w:themeColor="text1"/>
        </w:rPr>
        <w:t>Nejlepší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prodejce</w:t>
      </w:r>
      <w:proofErr w:type="spellEnd"/>
      <w:r w:rsidRPr="003B6A60">
        <w:rPr>
          <w:color w:val="000000" w:themeColor="text1"/>
        </w:rPr>
        <w:t xml:space="preserve"> v </w:t>
      </w:r>
      <w:proofErr w:type="spellStart"/>
      <w:r w:rsidRPr="003B6A60">
        <w:rPr>
          <w:color w:val="000000" w:themeColor="text1"/>
        </w:rPr>
        <w:t>českém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jazyce</w:t>
      </w:r>
      <w:proofErr w:type="spellEnd"/>
      <w:r w:rsidR="00A45019">
        <w:rPr>
          <w:color w:val="000000" w:themeColor="text1"/>
        </w:rPr>
        <w:t>/</w:t>
      </w:r>
      <w:proofErr w:type="spellStart"/>
      <w:r w:rsidR="00A45019">
        <w:rPr>
          <w:color w:val="000000" w:themeColor="text1"/>
        </w:rPr>
        <w:t>anglickém</w:t>
      </w:r>
      <w:proofErr w:type="spellEnd"/>
      <w:r w:rsidR="00A45019">
        <w:rPr>
          <w:color w:val="000000" w:themeColor="text1"/>
        </w:rPr>
        <w:t xml:space="preserve"> </w:t>
      </w:r>
      <w:proofErr w:type="spellStart"/>
      <w:r w:rsidR="00A45019">
        <w:rPr>
          <w:color w:val="000000" w:themeColor="text1"/>
        </w:rPr>
        <w:t>jazyce</w:t>
      </w:r>
      <w:proofErr w:type="spellEnd"/>
      <w:r w:rsidRPr="003B6A60">
        <w:rPr>
          <w:color w:val="000000" w:themeColor="text1"/>
        </w:rPr>
        <w:t xml:space="preserve">: </w:t>
      </w:r>
      <w:proofErr w:type="spellStart"/>
      <w:r w:rsidRPr="003B6A60">
        <w:rPr>
          <w:color w:val="000000" w:themeColor="text1"/>
        </w:rPr>
        <w:t>hodnoceno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při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obchodování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na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stáncích</w:t>
      </w:r>
      <w:proofErr w:type="spellEnd"/>
      <w:r w:rsidRPr="003B6A60">
        <w:rPr>
          <w:color w:val="000000" w:themeColor="text1"/>
        </w:rPr>
        <w:br/>
      </w:r>
      <w:r w:rsidRPr="003B6A60">
        <w:rPr>
          <w:color w:val="000000" w:themeColor="text1"/>
        </w:rPr>
        <w:lastRenderedPageBreak/>
        <w:t xml:space="preserve">- 90 </w:t>
      </w:r>
      <w:proofErr w:type="spellStart"/>
      <w:r w:rsidRPr="003B6A60">
        <w:rPr>
          <w:color w:val="000000" w:themeColor="text1"/>
        </w:rPr>
        <w:t>vteřin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před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investorem</w:t>
      </w:r>
      <w:proofErr w:type="spellEnd"/>
      <w:r w:rsidRPr="003B6A60">
        <w:rPr>
          <w:color w:val="000000" w:themeColor="text1"/>
        </w:rPr>
        <w:t xml:space="preserve"> (AJ): </w:t>
      </w:r>
      <w:proofErr w:type="spellStart"/>
      <w:r w:rsidRPr="003B6A60">
        <w:rPr>
          <w:color w:val="000000" w:themeColor="text1"/>
        </w:rPr>
        <w:t>krátké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představení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firmy</w:t>
      </w:r>
      <w:proofErr w:type="spellEnd"/>
      <w:r w:rsidRPr="003B6A60">
        <w:rPr>
          <w:color w:val="000000" w:themeColor="text1"/>
        </w:rPr>
        <w:t xml:space="preserve"> v </w:t>
      </w:r>
      <w:proofErr w:type="spellStart"/>
      <w:r w:rsidRPr="003B6A60">
        <w:rPr>
          <w:color w:val="000000" w:themeColor="text1"/>
        </w:rPr>
        <w:t>angličtině</w:t>
      </w:r>
      <w:proofErr w:type="spellEnd"/>
      <w:r w:rsidRPr="003B6A60">
        <w:rPr>
          <w:color w:val="000000" w:themeColor="text1"/>
        </w:rPr>
        <w:t xml:space="preserve">, </w:t>
      </w:r>
      <w:proofErr w:type="spellStart"/>
      <w:r w:rsidRPr="003B6A60">
        <w:rPr>
          <w:color w:val="000000" w:themeColor="text1"/>
        </w:rPr>
        <w:t>následují</w:t>
      </w:r>
      <w:proofErr w:type="spellEnd"/>
      <w:r w:rsidRPr="003B6A60">
        <w:rPr>
          <w:color w:val="000000" w:themeColor="text1"/>
        </w:rPr>
        <w:t xml:space="preserve"> 1–2 </w:t>
      </w:r>
      <w:proofErr w:type="spellStart"/>
      <w:r w:rsidRPr="003B6A60">
        <w:rPr>
          <w:color w:val="000000" w:themeColor="text1"/>
        </w:rPr>
        <w:t>otázky</w:t>
      </w:r>
      <w:proofErr w:type="spellEnd"/>
      <w:r w:rsidRPr="003B6A60">
        <w:rPr>
          <w:color w:val="000000" w:themeColor="text1"/>
        </w:rPr>
        <w:t xml:space="preserve"> od </w:t>
      </w:r>
      <w:proofErr w:type="spellStart"/>
      <w:r w:rsidRPr="003B6A60">
        <w:rPr>
          <w:color w:val="000000" w:themeColor="text1"/>
        </w:rPr>
        <w:t>porotců</w:t>
      </w:r>
      <w:proofErr w:type="spellEnd"/>
    </w:p>
    <w:p w14:paraId="24F6D2BD" w14:textId="77777777" w:rsidR="00A81BED" w:rsidRPr="003B6A60" w:rsidRDefault="00396718">
      <w:pPr>
        <w:pStyle w:val="Nadpis1"/>
        <w:rPr>
          <w:color w:val="000000" w:themeColor="text1"/>
        </w:rPr>
      </w:pPr>
      <w:proofErr w:type="spellStart"/>
      <w:r w:rsidRPr="003B6A60">
        <w:rPr>
          <w:color w:val="000000" w:themeColor="text1"/>
        </w:rPr>
        <w:t>Organizační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pokyny</w:t>
      </w:r>
      <w:proofErr w:type="spellEnd"/>
    </w:p>
    <w:p w14:paraId="2BFF60D9" w14:textId="77777777" w:rsidR="00A81BED" w:rsidRPr="003B6A60" w:rsidRDefault="00396718">
      <w:pPr>
        <w:pStyle w:val="Nadpis2"/>
        <w:rPr>
          <w:color w:val="000000" w:themeColor="text1"/>
        </w:rPr>
      </w:pPr>
      <w:r w:rsidRPr="003B6A60">
        <w:rPr>
          <w:color w:val="000000" w:themeColor="text1"/>
        </w:rPr>
        <w:t xml:space="preserve">1) </w:t>
      </w:r>
      <w:proofErr w:type="spellStart"/>
      <w:r w:rsidRPr="003B6A60">
        <w:rPr>
          <w:color w:val="000000" w:themeColor="text1"/>
        </w:rPr>
        <w:t>Stánek</w:t>
      </w:r>
      <w:proofErr w:type="spellEnd"/>
    </w:p>
    <w:p w14:paraId="7F33238B" w14:textId="568218CB" w:rsidR="00A81BED" w:rsidRPr="003B6A60" w:rsidRDefault="00396718">
      <w:pPr>
        <w:rPr>
          <w:color w:val="000000" w:themeColor="text1"/>
        </w:rPr>
      </w:pPr>
      <w:r w:rsidRPr="003B6A60">
        <w:rPr>
          <w:color w:val="000000" w:themeColor="text1"/>
        </w:rPr>
        <w:t xml:space="preserve">- </w:t>
      </w:r>
      <w:proofErr w:type="spellStart"/>
      <w:r w:rsidRPr="003B6A60">
        <w:rPr>
          <w:color w:val="000000" w:themeColor="text1"/>
        </w:rPr>
        <w:t>Každé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firmě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budou</w:t>
      </w:r>
      <w:proofErr w:type="spellEnd"/>
      <w:r w:rsidRPr="003B6A60">
        <w:rPr>
          <w:color w:val="000000" w:themeColor="text1"/>
        </w:rPr>
        <w:t xml:space="preserve"> k </w:t>
      </w:r>
      <w:proofErr w:type="spellStart"/>
      <w:r w:rsidRPr="003B6A60">
        <w:rPr>
          <w:color w:val="000000" w:themeColor="text1"/>
        </w:rPr>
        <w:t>dispozici</w:t>
      </w:r>
      <w:proofErr w:type="spellEnd"/>
      <w:r w:rsidRPr="003B6A60">
        <w:rPr>
          <w:color w:val="000000" w:themeColor="text1"/>
        </w:rPr>
        <w:t xml:space="preserve"> 2 </w:t>
      </w:r>
      <w:proofErr w:type="spellStart"/>
      <w:r w:rsidRPr="003B6A60">
        <w:rPr>
          <w:color w:val="000000" w:themeColor="text1"/>
        </w:rPr>
        <w:t>stoly</w:t>
      </w:r>
      <w:proofErr w:type="spellEnd"/>
      <w:r w:rsidRPr="003B6A60">
        <w:rPr>
          <w:color w:val="000000" w:themeColor="text1"/>
        </w:rPr>
        <w:t xml:space="preserve"> a </w:t>
      </w:r>
      <w:r w:rsidR="005B6E89">
        <w:rPr>
          <w:color w:val="000000" w:themeColor="text1"/>
        </w:rPr>
        <w:t>4</w:t>
      </w:r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židl</w:t>
      </w:r>
      <w:r w:rsidR="005B6E89">
        <w:rPr>
          <w:color w:val="000000" w:themeColor="text1"/>
        </w:rPr>
        <w:t>e</w:t>
      </w:r>
      <w:proofErr w:type="spellEnd"/>
      <w:r w:rsidRPr="003B6A60">
        <w:rPr>
          <w:color w:val="000000" w:themeColor="text1"/>
        </w:rPr>
        <w:br/>
        <w:t xml:space="preserve">- </w:t>
      </w:r>
      <w:proofErr w:type="spellStart"/>
      <w:r w:rsidRPr="003B6A60">
        <w:rPr>
          <w:color w:val="000000" w:themeColor="text1"/>
        </w:rPr>
        <w:t>Elektrické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připojení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a</w:t>
      </w:r>
      <w:proofErr w:type="spellEnd"/>
      <w:r w:rsidRPr="003B6A60">
        <w:rPr>
          <w:color w:val="000000" w:themeColor="text1"/>
        </w:rPr>
        <w:t xml:space="preserve"> internet </w:t>
      </w:r>
      <w:proofErr w:type="spellStart"/>
      <w:r w:rsidRPr="003B6A60">
        <w:rPr>
          <w:color w:val="000000" w:themeColor="text1"/>
        </w:rPr>
        <w:t>bude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upřesněno</w:t>
      </w:r>
      <w:proofErr w:type="spellEnd"/>
      <w:r w:rsidRPr="003B6A60">
        <w:rPr>
          <w:color w:val="000000" w:themeColor="text1"/>
        </w:rPr>
        <w:t xml:space="preserve"> – </w:t>
      </w:r>
      <w:proofErr w:type="spellStart"/>
      <w:r w:rsidRPr="003B6A60">
        <w:rPr>
          <w:color w:val="000000" w:themeColor="text1"/>
        </w:rPr>
        <w:t>doporučujeme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vlastní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prodlužovací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kabel</w:t>
      </w:r>
      <w:proofErr w:type="spellEnd"/>
    </w:p>
    <w:p w14:paraId="67E78CF8" w14:textId="77777777" w:rsidR="00A81BED" w:rsidRPr="003B6A60" w:rsidRDefault="00396718">
      <w:pPr>
        <w:pStyle w:val="Nadpis2"/>
        <w:rPr>
          <w:color w:val="000000" w:themeColor="text1"/>
        </w:rPr>
      </w:pPr>
      <w:r w:rsidRPr="003B6A60">
        <w:rPr>
          <w:color w:val="000000" w:themeColor="text1"/>
        </w:rPr>
        <w:t xml:space="preserve">2) </w:t>
      </w:r>
      <w:proofErr w:type="spellStart"/>
      <w:r w:rsidRPr="003B6A60">
        <w:rPr>
          <w:color w:val="000000" w:themeColor="text1"/>
        </w:rPr>
        <w:t>Prezentace</w:t>
      </w:r>
      <w:proofErr w:type="spellEnd"/>
    </w:p>
    <w:p w14:paraId="39180180" w14:textId="567177A0" w:rsidR="00A81BED" w:rsidRPr="003B6A60" w:rsidRDefault="00396718">
      <w:pPr>
        <w:rPr>
          <w:color w:val="000000" w:themeColor="text1"/>
        </w:rPr>
      </w:pPr>
      <w:r w:rsidRPr="003B6A60">
        <w:rPr>
          <w:color w:val="000000" w:themeColor="text1"/>
        </w:rPr>
        <w:t xml:space="preserve">- Max. 2minutová </w:t>
      </w:r>
      <w:proofErr w:type="spellStart"/>
      <w:r w:rsidRPr="003B6A60">
        <w:rPr>
          <w:color w:val="000000" w:themeColor="text1"/>
        </w:rPr>
        <w:t>prezentace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včetně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části</w:t>
      </w:r>
      <w:proofErr w:type="spellEnd"/>
      <w:r w:rsidRPr="003B6A60">
        <w:rPr>
          <w:color w:val="000000" w:themeColor="text1"/>
        </w:rPr>
        <w:t xml:space="preserve"> v </w:t>
      </w:r>
      <w:proofErr w:type="spellStart"/>
      <w:r w:rsidRPr="003B6A60">
        <w:rPr>
          <w:color w:val="000000" w:themeColor="text1"/>
        </w:rPr>
        <w:t>anglickém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jazyce</w:t>
      </w:r>
      <w:proofErr w:type="spellEnd"/>
      <w:r w:rsidRPr="003B6A60">
        <w:rPr>
          <w:color w:val="000000" w:themeColor="text1"/>
        </w:rPr>
        <w:br/>
        <w:t xml:space="preserve">- </w:t>
      </w:r>
      <w:proofErr w:type="spellStart"/>
      <w:r w:rsidRPr="003B6A60">
        <w:rPr>
          <w:color w:val="000000" w:themeColor="text1"/>
        </w:rPr>
        <w:t>Formát</w:t>
      </w:r>
      <w:proofErr w:type="spellEnd"/>
      <w:r w:rsidRPr="003B6A60">
        <w:rPr>
          <w:color w:val="000000" w:themeColor="text1"/>
        </w:rPr>
        <w:t>: PowerPoint</w:t>
      </w:r>
      <w:r w:rsidRPr="003B6A60">
        <w:rPr>
          <w:color w:val="000000" w:themeColor="text1"/>
        </w:rPr>
        <w:br/>
        <w:t xml:space="preserve">- </w:t>
      </w:r>
      <w:proofErr w:type="spellStart"/>
      <w:r w:rsidRPr="003B6A60">
        <w:rPr>
          <w:color w:val="000000" w:themeColor="text1"/>
        </w:rPr>
        <w:t>Odevzdat</w:t>
      </w:r>
      <w:proofErr w:type="spellEnd"/>
      <w:r w:rsidRPr="003B6A60">
        <w:rPr>
          <w:color w:val="000000" w:themeColor="text1"/>
        </w:rPr>
        <w:t xml:space="preserve"> do: </w:t>
      </w:r>
      <w:r w:rsidR="004231F7">
        <w:rPr>
          <w:color w:val="000000" w:themeColor="text1"/>
        </w:rPr>
        <w:t>20.11.2025</w:t>
      </w:r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na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adresu</w:t>
      </w:r>
      <w:proofErr w:type="spellEnd"/>
      <w:r w:rsidRPr="003B6A60">
        <w:rPr>
          <w:color w:val="000000" w:themeColor="text1"/>
        </w:rPr>
        <w:t xml:space="preserve">: </w:t>
      </w:r>
      <w:r w:rsidR="005B6E89" w:rsidRPr="003B6A60">
        <w:rPr>
          <w:color w:val="000000" w:themeColor="text1"/>
        </w:rPr>
        <w:t>📧</w:t>
      </w:r>
      <w:r w:rsidR="005B6E89">
        <w:rPr>
          <w:color w:val="000000" w:themeColor="text1"/>
        </w:rPr>
        <w:t xml:space="preserve"> kilian.jakub@ssospolicka.cz</w:t>
      </w:r>
    </w:p>
    <w:p w14:paraId="68FE6B8E" w14:textId="77777777" w:rsidR="00A81BED" w:rsidRPr="003B6A60" w:rsidRDefault="00396718">
      <w:pPr>
        <w:pStyle w:val="Nadpis1"/>
        <w:rPr>
          <w:color w:val="000000" w:themeColor="text1"/>
        </w:rPr>
      </w:pPr>
      <w:proofErr w:type="spellStart"/>
      <w:r w:rsidRPr="003B6A60">
        <w:rPr>
          <w:color w:val="000000" w:themeColor="text1"/>
        </w:rPr>
        <w:t>Přihlášení</w:t>
      </w:r>
      <w:proofErr w:type="spellEnd"/>
      <w:r w:rsidRPr="003B6A60">
        <w:rPr>
          <w:color w:val="000000" w:themeColor="text1"/>
        </w:rPr>
        <w:t xml:space="preserve"> a </w:t>
      </w:r>
      <w:proofErr w:type="spellStart"/>
      <w:r w:rsidRPr="003B6A60">
        <w:rPr>
          <w:color w:val="000000" w:themeColor="text1"/>
        </w:rPr>
        <w:t>kontakt</w:t>
      </w:r>
      <w:proofErr w:type="spellEnd"/>
    </w:p>
    <w:p w14:paraId="46E8EA47" w14:textId="77777777" w:rsidR="006440EA" w:rsidRDefault="00396718" w:rsidP="00805D1C">
      <w:pPr>
        <w:rPr>
          <w:color w:val="000000" w:themeColor="text1"/>
        </w:rPr>
      </w:pPr>
      <w:proofErr w:type="spellStart"/>
      <w:r w:rsidRPr="003B6A60">
        <w:rPr>
          <w:color w:val="000000" w:themeColor="text1"/>
        </w:rPr>
        <w:t>Vyplněnou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závaznou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přihlášku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prosím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zašlete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nejpozději</w:t>
      </w:r>
      <w:proofErr w:type="spellEnd"/>
      <w:r w:rsidRPr="003B6A60">
        <w:rPr>
          <w:color w:val="000000" w:themeColor="text1"/>
        </w:rPr>
        <w:t xml:space="preserve"> do </w:t>
      </w:r>
      <w:r w:rsidR="004231F7">
        <w:rPr>
          <w:color w:val="000000" w:themeColor="text1"/>
        </w:rPr>
        <w:t>12.11.2025</w:t>
      </w:r>
      <w:r w:rsidRPr="003B6A60">
        <w:rPr>
          <w:color w:val="000000" w:themeColor="text1"/>
        </w:rPr>
        <w:t xml:space="preserve"> </w:t>
      </w:r>
    </w:p>
    <w:p w14:paraId="521CE0DD" w14:textId="300FA0ED" w:rsidR="00E6142C" w:rsidRPr="00805D1C" w:rsidRDefault="00C96AF4" w:rsidP="00805D1C">
      <w:pPr>
        <w:rPr>
          <w:color w:val="000000" w:themeColor="text1"/>
          <w:sz w:val="20"/>
        </w:rPr>
      </w:pPr>
      <w:proofErr w:type="spellStart"/>
      <w:r>
        <w:rPr>
          <w:color w:val="000000" w:themeColor="text1"/>
        </w:rPr>
        <w:t>Můžete</w:t>
      </w:r>
      <w:proofErr w:type="spellEnd"/>
      <w:r>
        <w:rPr>
          <w:color w:val="000000" w:themeColor="text1"/>
        </w:rPr>
        <w:t xml:space="preserve"> se </w:t>
      </w:r>
      <w:proofErr w:type="spellStart"/>
      <w:r>
        <w:rPr>
          <w:color w:val="000000" w:themeColor="text1"/>
        </w:rPr>
        <w:t>přihlašovat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adersu</w:t>
      </w:r>
      <w:proofErr w:type="spellEnd"/>
      <w:r w:rsidR="00396718" w:rsidRPr="003B6A60">
        <w:rPr>
          <w:color w:val="000000" w:themeColor="text1"/>
        </w:rPr>
        <w:t>:</w:t>
      </w:r>
      <w:r w:rsidR="005B6E89">
        <w:rPr>
          <w:color w:val="000000" w:themeColor="text1"/>
        </w:rPr>
        <w:t xml:space="preserve"> </w:t>
      </w:r>
      <w:r w:rsidR="00396718" w:rsidRPr="003B6A60">
        <w:rPr>
          <w:rFonts w:ascii="Segoe UI Symbol" w:hAnsi="Segoe UI Symbol" w:cs="Segoe UI Symbol"/>
          <w:color w:val="000000" w:themeColor="text1"/>
        </w:rPr>
        <w:t>📧</w:t>
      </w:r>
      <w:r w:rsidR="00396718" w:rsidRPr="003B6A60">
        <w:rPr>
          <w:color w:val="000000" w:themeColor="text1"/>
        </w:rPr>
        <w:t xml:space="preserve"> </w:t>
      </w:r>
      <w:hyperlink r:id="rId8" w:history="1">
        <w:r w:rsidRPr="00F62B31">
          <w:rPr>
            <w:rStyle w:val="Hypertextovodkaz"/>
          </w:rPr>
          <w:t>kilian.jakub@ssospolicka.cz</w:t>
        </w:r>
      </w:hyperlink>
      <w:r>
        <w:rPr>
          <w:color w:val="000000" w:themeColor="text1"/>
        </w:rPr>
        <w:t xml:space="preserve"> nebo</w:t>
      </w:r>
      <w:r w:rsidR="00396718" w:rsidRPr="003B6A60">
        <w:rPr>
          <w:color w:val="000000" w:themeColor="text1"/>
        </w:rPr>
        <w:br/>
      </w:r>
      <w:r w:rsidR="00396718" w:rsidRPr="003B6A60">
        <w:rPr>
          <w:color w:val="000000" w:themeColor="text1"/>
        </w:rPr>
        <w:br/>
      </w:r>
      <w:proofErr w:type="spellStart"/>
      <w:r w:rsidR="00396718" w:rsidRPr="003B6A60">
        <w:rPr>
          <w:color w:val="000000" w:themeColor="text1"/>
        </w:rPr>
        <w:t>Přihlašovací</w:t>
      </w:r>
      <w:proofErr w:type="spellEnd"/>
      <w:r w:rsidR="00396718" w:rsidRPr="003B6A60">
        <w:rPr>
          <w:color w:val="000000" w:themeColor="text1"/>
        </w:rPr>
        <w:t xml:space="preserve"> </w:t>
      </w:r>
      <w:proofErr w:type="spellStart"/>
      <w:r w:rsidR="00396718" w:rsidRPr="003B6A60">
        <w:rPr>
          <w:color w:val="000000" w:themeColor="text1"/>
        </w:rPr>
        <w:t>formulář</w:t>
      </w:r>
      <w:proofErr w:type="spellEnd"/>
      <w:r w:rsidR="00396718" w:rsidRPr="003B6A60">
        <w:rPr>
          <w:color w:val="000000" w:themeColor="text1"/>
        </w:rPr>
        <w:t xml:space="preserve"> </w:t>
      </w:r>
      <w:proofErr w:type="spellStart"/>
      <w:r w:rsidR="00396718" w:rsidRPr="003B6A60">
        <w:rPr>
          <w:color w:val="000000" w:themeColor="text1"/>
        </w:rPr>
        <w:t>naleznete</w:t>
      </w:r>
      <w:proofErr w:type="spellEnd"/>
      <w:r w:rsidR="00396718" w:rsidRPr="003B6A60">
        <w:rPr>
          <w:color w:val="000000" w:themeColor="text1"/>
        </w:rPr>
        <w:t xml:space="preserve"> </w:t>
      </w:r>
      <w:proofErr w:type="spellStart"/>
      <w:r w:rsidR="00396718" w:rsidRPr="003B6A60">
        <w:rPr>
          <w:color w:val="000000" w:themeColor="text1"/>
        </w:rPr>
        <w:t>zde</w:t>
      </w:r>
      <w:proofErr w:type="spellEnd"/>
      <w:r w:rsidR="00396718" w:rsidRPr="003B6A60">
        <w:rPr>
          <w:color w:val="000000" w:themeColor="text1"/>
        </w:rPr>
        <w:t>:</w:t>
      </w:r>
      <w:r w:rsidR="00396718" w:rsidRPr="003B6A60">
        <w:rPr>
          <w:color w:val="000000" w:themeColor="text1"/>
        </w:rPr>
        <w:br/>
      </w:r>
      <w:r w:rsidR="00396718" w:rsidRPr="003B6A60">
        <w:rPr>
          <w:rFonts w:ascii="Segoe UI Symbol" w:hAnsi="Segoe UI Symbol" w:cs="Segoe UI Symbol"/>
          <w:color w:val="000000" w:themeColor="text1"/>
        </w:rPr>
        <w:t>🔗</w:t>
      </w:r>
      <w:r w:rsidR="00396718" w:rsidRPr="003B6A60">
        <w:rPr>
          <w:color w:val="000000" w:themeColor="text1"/>
        </w:rPr>
        <w:t xml:space="preserve"> </w:t>
      </w:r>
      <w:r w:rsidR="006440EA" w:rsidRPr="006440EA">
        <w:rPr>
          <w:color w:val="000000" w:themeColor="text1"/>
          <w:sz w:val="20"/>
        </w:rPr>
        <w:t>https://forms.gle/GAuYQNNEZSUjz7EF7</w:t>
      </w:r>
    </w:p>
    <w:p w14:paraId="2620AE1C" w14:textId="5FD188B5" w:rsidR="00A81BED" w:rsidRPr="003B6A60" w:rsidRDefault="00396718">
      <w:pPr>
        <w:pStyle w:val="Nadpis1"/>
        <w:rPr>
          <w:color w:val="000000" w:themeColor="text1"/>
        </w:rPr>
      </w:pPr>
      <w:proofErr w:type="spellStart"/>
      <w:r w:rsidRPr="003B6A60">
        <w:rPr>
          <w:color w:val="000000" w:themeColor="text1"/>
        </w:rPr>
        <w:t>Občerstvení</w:t>
      </w:r>
      <w:proofErr w:type="spellEnd"/>
    </w:p>
    <w:p w14:paraId="4EC42F21" w14:textId="39D37C5A" w:rsidR="00A81BED" w:rsidRPr="003B6A60" w:rsidRDefault="00396718">
      <w:pPr>
        <w:rPr>
          <w:color w:val="000000" w:themeColor="text1"/>
        </w:rPr>
      </w:pPr>
      <w:r w:rsidRPr="003B6A60">
        <w:rPr>
          <w:color w:val="000000" w:themeColor="text1"/>
        </w:rPr>
        <w:t xml:space="preserve">Pro </w:t>
      </w:r>
      <w:proofErr w:type="spellStart"/>
      <w:r w:rsidRPr="003B6A60">
        <w:rPr>
          <w:color w:val="000000" w:themeColor="text1"/>
        </w:rPr>
        <w:t>účastníky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bude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zajištěn</w:t>
      </w:r>
      <w:proofErr w:type="spellEnd"/>
      <w:r w:rsidRPr="003B6A60">
        <w:rPr>
          <w:color w:val="000000" w:themeColor="text1"/>
        </w:rPr>
        <w:t xml:space="preserve"> welcome drink a </w:t>
      </w:r>
      <w:proofErr w:type="spellStart"/>
      <w:r w:rsidRPr="003B6A60">
        <w:rPr>
          <w:color w:val="000000" w:themeColor="text1"/>
        </w:rPr>
        <w:t>drobné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občerstvení</w:t>
      </w:r>
      <w:proofErr w:type="spellEnd"/>
      <w:r w:rsidRPr="003B6A60">
        <w:rPr>
          <w:color w:val="000000" w:themeColor="text1"/>
        </w:rPr>
        <w:t xml:space="preserve">, </w:t>
      </w:r>
      <w:proofErr w:type="spellStart"/>
      <w:r w:rsidRPr="003B6A60">
        <w:rPr>
          <w:color w:val="000000" w:themeColor="text1"/>
        </w:rPr>
        <w:t>které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připraví</w:t>
      </w:r>
      <w:proofErr w:type="spellEnd"/>
      <w:r w:rsidR="00137C27">
        <w:rPr>
          <w:color w:val="000000" w:themeColor="text1"/>
        </w:rPr>
        <w:t xml:space="preserve"> </w:t>
      </w:r>
      <w:proofErr w:type="spellStart"/>
      <w:r w:rsidR="00137C27">
        <w:rPr>
          <w:color w:val="000000" w:themeColor="text1"/>
        </w:rPr>
        <w:t>žáci</w:t>
      </w:r>
      <w:proofErr w:type="spellEnd"/>
      <w:r w:rsidR="00137C27">
        <w:rPr>
          <w:color w:val="000000" w:themeColor="text1"/>
        </w:rPr>
        <w:t xml:space="preserve"> JA </w:t>
      </w:r>
      <w:proofErr w:type="spellStart"/>
      <w:r w:rsidR="00137C27">
        <w:rPr>
          <w:color w:val="000000" w:themeColor="text1"/>
        </w:rPr>
        <w:t>firmy</w:t>
      </w:r>
      <w:proofErr w:type="spellEnd"/>
      <w:r w:rsidRPr="003B6A60">
        <w:rPr>
          <w:color w:val="000000" w:themeColor="text1"/>
        </w:rPr>
        <w:t>.</w:t>
      </w:r>
    </w:p>
    <w:p w14:paraId="5750DF5A" w14:textId="76EF5182" w:rsidR="00A81BED" w:rsidRPr="003B6A60" w:rsidRDefault="00396718">
      <w:pPr>
        <w:pStyle w:val="Nadpis1"/>
        <w:rPr>
          <w:color w:val="000000" w:themeColor="text1"/>
        </w:rPr>
      </w:pPr>
      <w:proofErr w:type="spellStart"/>
      <w:r w:rsidRPr="003B6A60">
        <w:rPr>
          <w:color w:val="000000" w:themeColor="text1"/>
        </w:rPr>
        <w:t>Kapacita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veletrhu</w:t>
      </w:r>
      <w:proofErr w:type="spellEnd"/>
    </w:p>
    <w:p w14:paraId="54955BC8" w14:textId="0742CDDA" w:rsidR="00A81BED" w:rsidRPr="003B6A60" w:rsidRDefault="00396718">
      <w:pPr>
        <w:rPr>
          <w:color w:val="000000" w:themeColor="text1"/>
        </w:rPr>
      </w:pPr>
      <w:proofErr w:type="spellStart"/>
      <w:r w:rsidRPr="003B6A60">
        <w:rPr>
          <w:color w:val="000000" w:themeColor="text1"/>
        </w:rPr>
        <w:t>Počet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fiktivních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firem</w:t>
      </w:r>
      <w:proofErr w:type="spellEnd"/>
      <w:r w:rsidRPr="003B6A60">
        <w:rPr>
          <w:color w:val="000000" w:themeColor="text1"/>
        </w:rPr>
        <w:t xml:space="preserve"> je </w:t>
      </w:r>
      <w:proofErr w:type="spellStart"/>
      <w:r w:rsidRPr="003B6A60">
        <w:rPr>
          <w:color w:val="000000" w:themeColor="text1"/>
        </w:rPr>
        <w:t>omezen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na</w:t>
      </w:r>
      <w:proofErr w:type="spellEnd"/>
      <w:r w:rsidRPr="003B6A60">
        <w:rPr>
          <w:color w:val="000000" w:themeColor="text1"/>
        </w:rPr>
        <w:t xml:space="preserve"> max. 20, </w:t>
      </w:r>
      <w:proofErr w:type="spellStart"/>
      <w:r w:rsidRPr="003B6A60">
        <w:rPr>
          <w:color w:val="000000" w:themeColor="text1"/>
        </w:rPr>
        <w:t>doporučujeme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přihlásit</w:t>
      </w:r>
      <w:proofErr w:type="spellEnd"/>
      <w:r w:rsidRPr="003B6A60">
        <w:rPr>
          <w:color w:val="000000" w:themeColor="text1"/>
        </w:rPr>
        <w:t xml:space="preserve"> se co </w:t>
      </w:r>
      <w:proofErr w:type="spellStart"/>
      <w:r w:rsidRPr="003B6A60">
        <w:rPr>
          <w:color w:val="000000" w:themeColor="text1"/>
        </w:rPr>
        <w:t>nejdříve</w:t>
      </w:r>
      <w:proofErr w:type="spellEnd"/>
      <w:r w:rsidRPr="003B6A60">
        <w:rPr>
          <w:color w:val="000000" w:themeColor="text1"/>
        </w:rPr>
        <w:t>.</w:t>
      </w:r>
    </w:p>
    <w:p w14:paraId="6468620D" w14:textId="77777777" w:rsidR="00C45108" w:rsidRDefault="00396718" w:rsidP="00C45108">
      <w:pPr>
        <w:spacing w:after="0" w:line="240" w:lineRule="auto"/>
        <w:rPr>
          <w:color w:val="000000" w:themeColor="text1"/>
        </w:rPr>
      </w:pPr>
      <w:r w:rsidRPr="003B6A60">
        <w:rPr>
          <w:color w:val="000000" w:themeColor="text1"/>
        </w:rPr>
        <w:t xml:space="preserve">V </w:t>
      </w:r>
      <w:proofErr w:type="spellStart"/>
      <w:r w:rsidRPr="003B6A60">
        <w:rPr>
          <w:color w:val="000000" w:themeColor="text1"/>
        </w:rPr>
        <w:t>případě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jakýchkoliv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dotazů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nebo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požadavků</w:t>
      </w:r>
      <w:proofErr w:type="spellEnd"/>
      <w:r w:rsidRPr="003B6A60">
        <w:rPr>
          <w:color w:val="000000" w:themeColor="text1"/>
        </w:rPr>
        <w:t xml:space="preserve"> se </w:t>
      </w:r>
      <w:proofErr w:type="spellStart"/>
      <w:r w:rsidRPr="003B6A60">
        <w:rPr>
          <w:color w:val="000000" w:themeColor="text1"/>
        </w:rPr>
        <w:t>na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nás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neváhejte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obrátit</w:t>
      </w:r>
      <w:proofErr w:type="spellEnd"/>
      <w:r w:rsidRPr="003B6A60">
        <w:rPr>
          <w:color w:val="000000" w:themeColor="text1"/>
        </w:rPr>
        <w:t>.</w:t>
      </w:r>
      <w:r w:rsidRPr="003B6A60">
        <w:rPr>
          <w:color w:val="000000" w:themeColor="text1"/>
        </w:rPr>
        <w:br/>
      </w:r>
      <w:proofErr w:type="spellStart"/>
      <w:r w:rsidRPr="003B6A60">
        <w:rPr>
          <w:color w:val="000000" w:themeColor="text1"/>
        </w:rPr>
        <w:t>Těšíme</w:t>
      </w:r>
      <w:proofErr w:type="spellEnd"/>
      <w:r w:rsidRPr="003B6A60">
        <w:rPr>
          <w:color w:val="000000" w:themeColor="text1"/>
        </w:rPr>
        <w:t xml:space="preserve"> se </w:t>
      </w:r>
      <w:proofErr w:type="spellStart"/>
      <w:r w:rsidRPr="003B6A60">
        <w:rPr>
          <w:color w:val="000000" w:themeColor="text1"/>
        </w:rPr>
        <w:t>na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setkání</w:t>
      </w:r>
      <w:proofErr w:type="spellEnd"/>
      <w:r w:rsidRPr="003B6A60">
        <w:rPr>
          <w:color w:val="000000" w:themeColor="text1"/>
        </w:rPr>
        <w:t xml:space="preserve"> s Vámi!</w:t>
      </w:r>
      <w:r w:rsidRPr="003B6A60">
        <w:rPr>
          <w:color w:val="000000" w:themeColor="text1"/>
        </w:rPr>
        <w:br/>
      </w:r>
      <w:r w:rsidRPr="003B6A60">
        <w:rPr>
          <w:color w:val="000000" w:themeColor="text1"/>
        </w:rPr>
        <w:br/>
        <w:t xml:space="preserve">S </w:t>
      </w:r>
      <w:proofErr w:type="spellStart"/>
      <w:r w:rsidRPr="003B6A60">
        <w:rPr>
          <w:color w:val="000000" w:themeColor="text1"/>
        </w:rPr>
        <w:t>pozdravem</w:t>
      </w:r>
      <w:proofErr w:type="spellEnd"/>
      <w:r w:rsidRPr="003B6A60">
        <w:rPr>
          <w:color w:val="000000" w:themeColor="text1"/>
        </w:rPr>
        <w:t>,</w:t>
      </w:r>
    </w:p>
    <w:p w14:paraId="48F160A3" w14:textId="13867567" w:rsidR="00C45108" w:rsidRDefault="00396718" w:rsidP="00C45108">
      <w:pPr>
        <w:spacing w:after="0" w:line="240" w:lineRule="auto"/>
        <w:rPr>
          <w:color w:val="000000" w:themeColor="text1"/>
        </w:rPr>
      </w:pPr>
      <w:r w:rsidRPr="003B6A60">
        <w:rPr>
          <w:color w:val="000000" w:themeColor="text1"/>
        </w:rPr>
        <w:br/>
        <w:t>Jakub Kilian</w:t>
      </w:r>
      <w:r w:rsidRPr="003B6A60">
        <w:rPr>
          <w:color w:val="000000" w:themeColor="text1"/>
        </w:rPr>
        <w:br/>
      </w:r>
      <w:proofErr w:type="spellStart"/>
      <w:r w:rsidRPr="003B6A60">
        <w:rPr>
          <w:color w:val="000000" w:themeColor="text1"/>
        </w:rPr>
        <w:t>hlavní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organizátor</w:t>
      </w:r>
      <w:proofErr w:type="spellEnd"/>
    </w:p>
    <w:p w14:paraId="2700BCA1" w14:textId="77777777" w:rsidR="00C45108" w:rsidRPr="00C45108" w:rsidRDefault="00C45108" w:rsidP="00C45108">
      <w:pPr>
        <w:pStyle w:val="Nadpis3"/>
        <w:spacing w:line="240" w:lineRule="auto"/>
        <w:rPr>
          <w:rFonts w:asciiTheme="minorHAnsi" w:hAnsiTheme="minorHAnsi"/>
          <w:b w:val="0"/>
          <w:color w:val="000000" w:themeColor="text1"/>
        </w:rPr>
      </w:pPr>
      <w:r w:rsidRPr="00C45108">
        <w:rPr>
          <w:rFonts w:asciiTheme="minorHAnsi" w:hAnsiTheme="minorHAnsi"/>
          <w:b w:val="0"/>
          <w:color w:val="000000" w:themeColor="text1"/>
        </w:rPr>
        <w:t>Ing. Marcela Mrázová</w:t>
      </w:r>
    </w:p>
    <w:p w14:paraId="72109543" w14:textId="77777777" w:rsidR="00C45108" w:rsidRDefault="00C45108" w:rsidP="00C45108">
      <w:pPr>
        <w:spacing w:line="24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Ředitelka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školy</w:t>
      </w:r>
      <w:proofErr w:type="spellEnd"/>
    </w:p>
    <w:p w14:paraId="00EEEA91" w14:textId="54ABE3D6" w:rsidR="00A81BED" w:rsidRPr="005B6E89" w:rsidRDefault="00C45108" w:rsidP="00C45108">
      <w:pPr>
        <w:spacing w:line="240" w:lineRule="auto"/>
        <w:rPr>
          <w:color w:val="000000" w:themeColor="text1"/>
          <w:sz w:val="16"/>
          <w:szCs w:val="16"/>
        </w:rPr>
      </w:pPr>
      <w:proofErr w:type="spellStart"/>
      <w:r w:rsidRPr="003B6A60">
        <w:rPr>
          <w:color w:val="000000" w:themeColor="text1"/>
        </w:rPr>
        <w:t>Střední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škola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obchodní</w:t>
      </w:r>
      <w:proofErr w:type="spellEnd"/>
      <w:r w:rsidRPr="003B6A60">
        <w:rPr>
          <w:color w:val="000000" w:themeColor="text1"/>
        </w:rPr>
        <w:t xml:space="preserve"> a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služeb</w:t>
      </w:r>
      <w:proofErr w:type="spellEnd"/>
      <w:r>
        <w:rPr>
          <w:color w:val="000000" w:themeColor="text1"/>
        </w:rPr>
        <w:t xml:space="preserve"> SČMSD, </w:t>
      </w:r>
      <w:proofErr w:type="spellStart"/>
      <w:r>
        <w:rPr>
          <w:color w:val="000000" w:themeColor="text1"/>
        </w:rPr>
        <w:t>Polička</w:t>
      </w:r>
      <w:proofErr w:type="spellEnd"/>
      <w:r>
        <w:rPr>
          <w:color w:val="000000" w:themeColor="text1"/>
        </w:rPr>
        <w:t>, s. r. o.</w:t>
      </w:r>
      <w:r w:rsidR="00396718" w:rsidRPr="003B6A60">
        <w:rPr>
          <w:color w:val="000000" w:themeColor="text1"/>
        </w:rPr>
        <w:br/>
      </w:r>
      <w:r w:rsidR="00396718" w:rsidRPr="005B6E89">
        <w:rPr>
          <w:color w:val="000000" w:themeColor="text1"/>
          <w:sz w:val="16"/>
          <w:szCs w:val="16"/>
        </w:rPr>
        <w:t>kilian.jakub@ssospolicka.cz</w:t>
      </w:r>
      <w:r w:rsidR="00396718" w:rsidRPr="005B6E89">
        <w:rPr>
          <w:color w:val="000000" w:themeColor="text1"/>
          <w:sz w:val="16"/>
          <w:szCs w:val="16"/>
        </w:rPr>
        <w:br/>
      </w:r>
      <w:r w:rsidR="005B6E89">
        <w:rPr>
          <w:color w:val="000000" w:themeColor="text1"/>
          <w:sz w:val="16"/>
          <w:szCs w:val="16"/>
        </w:rPr>
        <w:t>736 200 869</w:t>
      </w:r>
    </w:p>
    <w:sectPr w:rsidR="00A81BED" w:rsidRPr="005B6E89" w:rsidSect="00034616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0900A" w14:textId="77777777" w:rsidR="00FB1BC0" w:rsidRDefault="00FB1BC0" w:rsidP="003B6A60">
      <w:pPr>
        <w:spacing w:after="0" w:line="240" w:lineRule="auto"/>
      </w:pPr>
      <w:r>
        <w:separator/>
      </w:r>
    </w:p>
  </w:endnote>
  <w:endnote w:type="continuationSeparator" w:id="0">
    <w:p w14:paraId="5833DE60" w14:textId="77777777" w:rsidR="00FB1BC0" w:rsidRDefault="00FB1BC0" w:rsidP="003B6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CDDD5" w14:textId="77777777" w:rsidR="00FB1BC0" w:rsidRDefault="00FB1BC0" w:rsidP="003B6A60">
      <w:pPr>
        <w:spacing w:after="0" w:line="240" w:lineRule="auto"/>
      </w:pPr>
      <w:r>
        <w:separator/>
      </w:r>
    </w:p>
  </w:footnote>
  <w:footnote w:type="continuationSeparator" w:id="0">
    <w:p w14:paraId="7AAA1943" w14:textId="77777777" w:rsidR="00FB1BC0" w:rsidRDefault="00FB1BC0" w:rsidP="003B6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63597" w14:textId="798E61AF" w:rsidR="00137C27" w:rsidRDefault="00137C27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1" allowOverlap="1" wp14:anchorId="2B0DFD59" wp14:editId="5323BF26">
          <wp:simplePos x="0" y="0"/>
          <wp:positionH relativeFrom="column">
            <wp:posOffset>0</wp:posOffset>
          </wp:positionH>
          <wp:positionV relativeFrom="paragraph">
            <wp:posOffset>-457200</wp:posOffset>
          </wp:positionV>
          <wp:extent cx="5486400" cy="103060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1030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24680681">
    <w:abstractNumId w:val="8"/>
  </w:num>
  <w:num w:numId="2" w16cid:durableId="37780021">
    <w:abstractNumId w:val="6"/>
  </w:num>
  <w:num w:numId="3" w16cid:durableId="1643776887">
    <w:abstractNumId w:val="5"/>
  </w:num>
  <w:num w:numId="4" w16cid:durableId="1580210953">
    <w:abstractNumId w:val="4"/>
  </w:num>
  <w:num w:numId="5" w16cid:durableId="93600722">
    <w:abstractNumId w:val="7"/>
  </w:num>
  <w:num w:numId="6" w16cid:durableId="456725915">
    <w:abstractNumId w:val="3"/>
  </w:num>
  <w:num w:numId="7" w16cid:durableId="971206861">
    <w:abstractNumId w:val="2"/>
  </w:num>
  <w:num w:numId="8" w16cid:durableId="219243575">
    <w:abstractNumId w:val="1"/>
  </w:num>
  <w:num w:numId="9" w16cid:durableId="360519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6687"/>
    <w:rsid w:val="0006063C"/>
    <w:rsid w:val="00137C27"/>
    <w:rsid w:val="0015074B"/>
    <w:rsid w:val="0029639D"/>
    <w:rsid w:val="00326F90"/>
    <w:rsid w:val="00396718"/>
    <w:rsid w:val="003B6A60"/>
    <w:rsid w:val="004231F7"/>
    <w:rsid w:val="00464ECD"/>
    <w:rsid w:val="0057169B"/>
    <w:rsid w:val="005B6E89"/>
    <w:rsid w:val="006440EA"/>
    <w:rsid w:val="00805D1C"/>
    <w:rsid w:val="00A45019"/>
    <w:rsid w:val="00A81BED"/>
    <w:rsid w:val="00AA1D8D"/>
    <w:rsid w:val="00B47730"/>
    <w:rsid w:val="00B554C7"/>
    <w:rsid w:val="00C45108"/>
    <w:rsid w:val="00C93FD1"/>
    <w:rsid w:val="00C96AF4"/>
    <w:rsid w:val="00CB0664"/>
    <w:rsid w:val="00E6142C"/>
    <w:rsid w:val="00FB1BC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C1CF14"/>
  <w14:defaultImageDpi w14:val="300"/>
  <w15:docId w15:val="{510E85EB-1080-4C98-B4B5-02D0A160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A45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5019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C96AF4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96A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lian.jakub@ssospolick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8D31E3-F124-46C6-AAB9-BE56A0F9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385</Words>
  <Characters>2277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2657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Jakub Kilian</cp:lastModifiedBy>
  <cp:revision>7</cp:revision>
  <cp:lastPrinted>2025-09-05T08:15:00Z</cp:lastPrinted>
  <dcterms:created xsi:type="dcterms:W3CDTF">2025-09-04T12:53:00Z</dcterms:created>
  <dcterms:modified xsi:type="dcterms:W3CDTF">2025-09-16T13:29:00Z</dcterms:modified>
  <cp:category/>
</cp:coreProperties>
</file>